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32771F" w14:textId="77777777" w:rsidR="000871F0" w:rsidRPr="00815E4F" w:rsidRDefault="00A946D3">
      <w:pPr>
        <w:pStyle w:val="Ttulo2"/>
        <w:rPr>
          <w:rFonts w:ascii="Reddit Sans" w:hAnsi="Reddit Sans"/>
          <w:color w:val="000000" w:themeColor="text1"/>
          <w:sz w:val="20"/>
          <w:szCs w:val="20"/>
          <w:lang w:val="es-ES"/>
        </w:rPr>
      </w:pPr>
      <w:r w:rsidRPr="00815E4F">
        <w:rPr>
          <w:rFonts w:ascii="Reddit Sans" w:hAnsi="Reddit Sans"/>
          <w:color w:val="000000" w:themeColor="text1"/>
          <w:sz w:val="20"/>
          <w:szCs w:val="20"/>
          <w:lang w:val="es-ES"/>
        </w:rPr>
        <w:t>1. Datos Generales del Proyecto</w:t>
      </w:r>
    </w:p>
    <w:tbl>
      <w:tblPr>
        <w:tblStyle w:val="Tablanormal1"/>
        <w:tblW w:w="0" w:type="auto"/>
        <w:tblLook w:val="04A0" w:firstRow="1" w:lastRow="0" w:firstColumn="1" w:lastColumn="0" w:noHBand="0" w:noVBand="1"/>
      </w:tblPr>
      <w:tblGrid>
        <w:gridCol w:w="4390"/>
        <w:gridCol w:w="4240"/>
      </w:tblGrid>
      <w:tr w:rsidR="007253D8" w:rsidRPr="007253D8" w14:paraId="48756DF1" w14:textId="101B0529" w:rsidTr="007253D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66543B57" w14:textId="77777777" w:rsidR="007253D8" w:rsidRPr="007253D8" w:rsidRDefault="007253D8" w:rsidP="00423DF7">
            <w:pPr>
              <w:rPr>
                <w:rFonts w:ascii="Reddit Sans" w:hAnsi="Reddit Sans"/>
                <w:sz w:val="20"/>
                <w:szCs w:val="20"/>
                <w:lang w:val="es-ES"/>
              </w:rPr>
            </w:pPr>
            <w:r w:rsidRPr="007253D8">
              <w:rPr>
                <w:rFonts w:ascii="Reddit Sans" w:hAnsi="Reddit Sans"/>
                <w:sz w:val="20"/>
                <w:szCs w:val="20"/>
                <w:lang w:val="es-ES"/>
              </w:rPr>
              <w:t>Nombre del Proyecto:</w:t>
            </w:r>
          </w:p>
        </w:tc>
        <w:tc>
          <w:tcPr>
            <w:tcW w:w="4240" w:type="dxa"/>
          </w:tcPr>
          <w:p w14:paraId="77A1B103" w14:textId="77777777" w:rsidR="007253D8" w:rsidRPr="007253D8" w:rsidRDefault="007253D8" w:rsidP="00423DF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Reddit Sans" w:hAnsi="Reddit Sans"/>
                <w:sz w:val="20"/>
                <w:szCs w:val="20"/>
                <w:lang w:val="es-ES"/>
              </w:rPr>
            </w:pPr>
          </w:p>
        </w:tc>
      </w:tr>
      <w:tr w:rsidR="007253D8" w:rsidRPr="00E36425" w14:paraId="2BD04042" w14:textId="1110A5FF" w:rsidTr="007253D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5C07A19F" w14:textId="77777777" w:rsidR="007253D8" w:rsidRPr="007253D8" w:rsidRDefault="007253D8" w:rsidP="00423DF7">
            <w:pPr>
              <w:rPr>
                <w:rFonts w:ascii="Reddit Sans" w:hAnsi="Reddit Sans"/>
                <w:sz w:val="20"/>
                <w:szCs w:val="20"/>
                <w:lang w:val="es-ES"/>
              </w:rPr>
            </w:pPr>
            <w:r w:rsidRPr="007253D8">
              <w:rPr>
                <w:rFonts w:ascii="Reddit Sans" w:hAnsi="Reddit Sans"/>
                <w:sz w:val="20"/>
                <w:szCs w:val="20"/>
                <w:lang w:val="es-ES"/>
              </w:rPr>
              <w:t xml:space="preserve">Nombre del Beneficiario </w:t>
            </w:r>
            <w:proofErr w:type="spellStart"/>
            <w:r w:rsidRPr="007253D8">
              <w:rPr>
                <w:rFonts w:ascii="Reddit Sans" w:hAnsi="Reddit Sans"/>
                <w:sz w:val="20"/>
                <w:szCs w:val="20"/>
                <w:lang w:val="es-ES"/>
              </w:rPr>
              <w:t>o</w:t>
            </w:r>
            <w:proofErr w:type="spellEnd"/>
            <w:r w:rsidRPr="007253D8">
              <w:rPr>
                <w:rFonts w:ascii="Reddit Sans" w:hAnsi="Reddit Sans"/>
                <w:sz w:val="20"/>
                <w:szCs w:val="20"/>
                <w:lang w:val="es-ES"/>
              </w:rPr>
              <w:t xml:space="preserve"> Organización:</w:t>
            </w:r>
          </w:p>
        </w:tc>
        <w:tc>
          <w:tcPr>
            <w:tcW w:w="4240" w:type="dxa"/>
          </w:tcPr>
          <w:p w14:paraId="46BCDC50" w14:textId="77777777" w:rsidR="007253D8" w:rsidRPr="007253D8" w:rsidRDefault="007253D8" w:rsidP="00423DF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eddit Sans" w:hAnsi="Reddit Sans"/>
                <w:sz w:val="20"/>
                <w:szCs w:val="20"/>
                <w:lang w:val="es-ES"/>
              </w:rPr>
            </w:pPr>
          </w:p>
        </w:tc>
      </w:tr>
      <w:tr w:rsidR="007253D8" w:rsidRPr="007253D8" w14:paraId="341D3C31" w14:textId="565CB723" w:rsidTr="007253D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6F3DE23D" w14:textId="77777777" w:rsidR="007253D8" w:rsidRPr="007253D8" w:rsidRDefault="007253D8" w:rsidP="00423DF7">
            <w:pPr>
              <w:rPr>
                <w:rFonts w:ascii="Reddit Sans" w:hAnsi="Reddit Sans"/>
                <w:sz w:val="20"/>
                <w:szCs w:val="20"/>
                <w:lang w:val="es-ES"/>
              </w:rPr>
            </w:pPr>
            <w:r w:rsidRPr="007253D8">
              <w:rPr>
                <w:rFonts w:ascii="Reddit Sans" w:hAnsi="Reddit Sans"/>
                <w:sz w:val="20"/>
                <w:szCs w:val="20"/>
                <w:lang w:val="es-ES"/>
              </w:rPr>
              <w:t>RUT:</w:t>
            </w:r>
          </w:p>
        </w:tc>
        <w:tc>
          <w:tcPr>
            <w:tcW w:w="4240" w:type="dxa"/>
          </w:tcPr>
          <w:p w14:paraId="3DEA9DE5" w14:textId="77777777" w:rsidR="007253D8" w:rsidRPr="007253D8" w:rsidRDefault="007253D8" w:rsidP="00423DF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eddit Sans" w:hAnsi="Reddit Sans"/>
                <w:sz w:val="20"/>
                <w:szCs w:val="20"/>
                <w:lang w:val="es-ES"/>
              </w:rPr>
            </w:pPr>
          </w:p>
        </w:tc>
      </w:tr>
      <w:tr w:rsidR="007253D8" w:rsidRPr="007253D8" w14:paraId="323E2E11" w14:textId="6CB82E69" w:rsidTr="007253D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609AEB35" w14:textId="77777777" w:rsidR="007253D8" w:rsidRPr="007253D8" w:rsidRDefault="007253D8" w:rsidP="00423DF7">
            <w:pPr>
              <w:rPr>
                <w:rFonts w:ascii="Reddit Sans" w:hAnsi="Reddit Sans"/>
                <w:sz w:val="20"/>
                <w:szCs w:val="20"/>
                <w:lang w:val="es-ES"/>
              </w:rPr>
            </w:pPr>
            <w:r w:rsidRPr="007253D8">
              <w:rPr>
                <w:rFonts w:ascii="Reddit Sans" w:hAnsi="Reddit Sans"/>
                <w:sz w:val="20"/>
                <w:szCs w:val="20"/>
                <w:lang w:val="es-ES"/>
              </w:rPr>
              <w:t>Región / Comuna / Localidad:</w:t>
            </w:r>
          </w:p>
        </w:tc>
        <w:tc>
          <w:tcPr>
            <w:tcW w:w="4240" w:type="dxa"/>
          </w:tcPr>
          <w:p w14:paraId="70D95246" w14:textId="77777777" w:rsidR="007253D8" w:rsidRPr="007253D8" w:rsidRDefault="007253D8" w:rsidP="00423DF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eddit Sans" w:hAnsi="Reddit Sans"/>
                <w:sz w:val="20"/>
                <w:szCs w:val="20"/>
                <w:lang w:val="es-ES"/>
              </w:rPr>
            </w:pPr>
          </w:p>
        </w:tc>
      </w:tr>
      <w:tr w:rsidR="007253D8" w:rsidRPr="00E36425" w14:paraId="62333DEC" w14:textId="5C36496E" w:rsidTr="007253D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167A058A" w14:textId="77777777" w:rsidR="007253D8" w:rsidRPr="007253D8" w:rsidRDefault="007253D8" w:rsidP="00423DF7">
            <w:pPr>
              <w:rPr>
                <w:rFonts w:ascii="Reddit Sans" w:hAnsi="Reddit Sans"/>
                <w:sz w:val="20"/>
                <w:szCs w:val="20"/>
                <w:lang w:val="es-ES"/>
              </w:rPr>
            </w:pPr>
            <w:r w:rsidRPr="007253D8">
              <w:rPr>
                <w:rFonts w:ascii="Reddit Sans" w:hAnsi="Reddit Sans"/>
                <w:sz w:val="20"/>
                <w:szCs w:val="20"/>
                <w:lang w:val="es-ES"/>
              </w:rPr>
              <w:t>Nombre del Representante Legal (si aplica):</w:t>
            </w:r>
          </w:p>
        </w:tc>
        <w:tc>
          <w:tcPr>
            <w:tcW w:w="4240" w:type="dxa"/>
          </w:tcPr>
          <w:p w14:paraId="29ABE07F" w14:textId="77777777" w:rsidR="007253D8" w:rsidRPr="007253D8" w:rsidRDefault="007253D8" w:rsidP="00423DF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eddit Sans" w:hAnsi="Reddit Sans"/>
                <w:sz w:val="20"/>
                <w:szCs w:val="20"/>
                <w:lang w:val="es-ES"/>
              </w:rPr>
            </w:pPr>
          </w:p>
        </w:tc>
      </w:tr>
      <w:tr w:rsidR="007253D8" w:rsidRPr="007253D8" w14:paraId="1650EADA" w14:textId="41D03251" w:rsidTr="007253D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62DB68D0" w14:textId="77777777" w:rsidR="007253D8" w:rsidRPr="007253D8" w:rsidRDefault="007253D8" w:rsidP="00423DF7">
            <w:pPr>
              <w:rPr>
                <w:rFonts w:ascii="Reddit Sans" w:hAnsi="Reddit Sans"/>
                <w:sz w:val="20"/>
                <w:szCs w:val="20"/>
                <w:lang w:val="es-ES"/>
              </w:rPr>
            </w:pPr>
            <w:r w:rsidRPr="007253D8">
              <w:rPr>
                <w:rFonts w:ascii="Reddit Sans" w:hAnsi="Reddit Sans"/>
                <w:sz w:val="20"/>
                <w:szCs w:val="20"/>
                <w:lang w:val="es-ES"/>
              </w:rPr>
              <w:t>Correo Electrónico / Teléfono de Contacto:</w:t>
            </w:r>
          </w:p>
        </w:tc>
        <w:tc>
          <w:tcPr>
            <w:tcW w:w="4240" w:type="dxa"/>
          </w:tcPr>
          <w:p w14:paraId="6B272085" w14:textId="77777777" w:rsidR="007253D8" w:rsidRPr="007253D8" w:rsidRDefault="007253D8" w:rsidP="00423DF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eddit Sans" w:hAnsi="Reddit Sans"/>
                <w:sz w:val="20"/>
                <w:szCs w:val="20"/>
                <w:lang w:val="es-ES"/>
              </w:rPr>
            </w:pPr>
          </w:p>
        </w:tc>
      </w:tr>
      <w:tr w:rsidR="007253D8" w:rsidRPr="00E36425" w14:paraId="0FDC6CC7" w14:textId="57177903" w:rsidTr="007253D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394E6744" w14:textId="77777777" w:rsidR="007253D8" w:rsidRPr="007253D8" w:rsidRDefault="007253D8" w:rsidP="00423DF7">
            <w:pPr>
              <w:rPr>
                <w:rFonts w:ascii="Reddit Sans" w:hAnsi="Reddit Sans"/>
                <w:sz w:val="20"/>
                <w:szCs w:val="20"/>
                <w:lang w:val="es-ES"/>
              </w:rPr>
            </w:pPr>
            <w:r w:rsidRPr="007253D8">
              <w:rPr>
                <w:rFonts w:ascii="Reddit Sans" w:hAnsi="Reddit Sans"/>
                <w:sz w:val="20"/>
                <w:szCs w:val="20"/>
                <w:lang w:val="es-ES"/>
              </w:rPr>
              <w:t>Fecha de Inicio del Proyecto:</w:t>
            </w:r>
          </w:p>
        </w:tc>
        <w:tc>
          <w:tcPr>
            <w:tcW w:w="4240" w:type="dxa"/>
          </w:tcPr>
          <w:p w14:paraId="3A8A5B1B" w14:textId="77777777" w:rsidR="007253D8" w:rsidRPr="007253D8" w:rsidRDefault="007253D8" w:rsidP="00423DF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eddit Sans" w:hAnsi="Reddit Sans"/>
                <w:sz w:val="20"/>
                <w:szCs w:val="20"/>
                <w:lang w:val="es-ES"/>
              </w:rPr>
            </w:pPr>
          </w:p>
        </w:tc>
      </w:tr>
      <w:tr w:rsidR="007253D8" w:rsidRPr="00E36425" w14:paraId="103B10CE" w14:textId="68D5EDAD" w:rsidTr="007253D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1645D64D" w14:textId="77777777" w:rsidR="007253D8" w:rsidRPr="007253D8" w:rsidRDefault="007253D8" w:rsidP="00423DF7">
            <w:pPr>
              <w:rPr>
                <w:rFonts w:ascii="Reddit Sans" w:hAnsi="Reddit Sans"/>
                <w:sz w:val="20"/>
                <w:szCs w:val="20"/>
                <w:lang w:val="es-ES"/>
              </w:rPr>
            </w:pPr>
            <w:r w:rsidRPr="007253D8">
              <w:rPr>
                <w:rFonts w:ascii="Reddit Sans" w:hAnsi="Reddit Sans"/>
                <w:sz w:val="20"/>
                <w:szCs w:val="20"/>
                <w:lang w:val="es-ES"/>
              </w:rPr>
              <w:t>Fecha de Finalización (estimada o real):</w:t>
            </w:r>
          </w:p>
        </w:tc>
        <w:tc>
          <w:tcPr>
            <w:tcW w:w="4240" w:type="dxa"/>
          </w:tcPr>
          <w:p w14:paraId="720C0200" w14:textId="77777777" w:rsidR="007253D8" w:rsidRPr="007253D8" w:rsidRDefault="007253D8" w:rsidP="00423DF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eddit Sans" w:hAnsi="Reddit Sans"/>
                <w:sz w:val="20"/>
                <w:szCs w:val="20"/>
                <w:lang w:val="es-ES"/>
              </w:rPr>
            </w:pPr>
          </w:p>
        </w:tc>
      </w:tr>
      <w:tr w:rsidR="007253D8" w:rsidRPr="007253D8" w14:paraId="3DF8C402" w14:textId="51B5B961" w:rsidTr="007253D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45007797" w14:textId="77777777" w:rsidR="007253D8" w:rsidRPr="007253D8" w:rsidRDefault="007253D8" w:rsidP="00423DF7">
            <w:pPr>
              <w:rPr>
                <w:rFonts w:ascii="Reddit Sans" w:hAnsi="Reddit Sans"/>
                <w:sz w:val="20"/>
                <w:szCs w:val="20"/>
                <w:lang w:val="es-ES"/>
              </w:rPr>
            </w:pPr>
            <w:r w:rsidRPr="007253D8">
              <w:rPr>
                <w:rFonts w:ascii="Reddit Sans" w:hAnsi="Reddit Sans"/>
                <w:sz w:val="20"/>
                <w:szCs w:val="20"/>
                <w:lang w:val="es-ES"/>
              </w:rPr>
              <w:t>Fecha del Informe:</w:t>
            </w:r>
          </w:p>
        </w:tc>
        <w:tc>
          <w:tcPr>
            <w:tcW w:w="4240" w:type="dxa"/>
          </w:tcPr>
          <w:p w14:paraId="43958FFC" w14:textId="77777777" w:rsidR="007253D8" w:rsidRPr="007253D8" w:rsidRDefault="007253D8" w:rsidP="00423DF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eddit Sans" w:hAnsi="Reddit Sans"/>
                <w:sz w:val="20"/>
                <w:szCs w:val="20"/>
                <w:lang w:val="es-ES"/>
              </w:rPr>
            </w:pPr>
          </w:p>
        </w:tc>
      </w:tr>
      <w:tr w:rsidR="007253D8" w:rsidRPr="007253D8" w14:paraId="6C96A0BF" w14:textId="5BC196E7" w:rsidTr="007253D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0B8446A3" w14:textId="7D360CEB" w:rsidR="007253D8" w:rsidRPr="007253D8" w:rsidRDefault="007253D8" w:rsidP="00423DF7">
            <w:pPr>
              <w:rPr>
                <w:rFonts w:ascii="Reddit Sans" w:hAnsi="Reddit Sans"/>
                <w:sz w:val="20"/>
                <w:szCs w:val="20"/>
                <w:lang w:val="es-ES"/>
              </w:rPr>
            </w:pPr>
            <w:r w:rsidRPr="007253D8">
              <w:rPr>
                <w:rFonts w:ascii="Reddit Sans" w:hAnsi="Reddit Sans"/>
                <w:sz w:val="20"/>
                <w:szCs w:val="20"/>
                <w:lang w:val="es-ES"/>
              </w:rPr>
              <w:t xml:space="preserve">Tipo de Informe: </w:t>
            </w:r>
          </w:p>
        </w:tc>
        <w:tc>
          <w:tcPr>
            <w:tcW w:w="4240" w:type="dxa"/>
          </w:tcPr>
          <w:p w14:paraId="2CC70C63" w14:textId="28E1E5B5" w:rsidR="007253D8" w:rsidRPr="007253D8" w:rsidRDefault="007253D8" w:rsidP="007253D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eddit Sans" w:hAnsi="Reddit Sans"/>
                <w:sz w:val="20"/>
                <w:szCs w:val="20"/>
                <w:lang w:val="es-ES"/>
              </w:rPr>
            </w:pPr>
            <w:r w:rsidRPr="007253D8">
              <w:rPr>
                <w:rFonts w:ascii="Segoe UI Symbol" w:hAnsi="Segoe UI Symbol" w:cs="Segoe UI Symbol"/>
                <w:sz w:val="20"/>
                <w:szCs w:val="20"/>
                <w:lang w:val="es-ES"/>
              </w:rPr>
              <w:t>☐</w:t>
            </w:r>
            <w:r w:rsidRPr="007253D8">
              <w:rPr>
                <w:rFonts w:ascii="Reddit Sans" w:hAnsi="Reddit Sans"/>
                <w:sz w:val="20"/>
                <w:szCs w:val="20"/>
                <w:lang w:val="es-ES"/>
              </w:rPr>
              <w:t xml:space="preserve"> Parcial </w:t>
            </w:r>
            <w:r w:rsidRPr="007253D8">
              <w:rPr>
                <w:rFonts w:ascii="Segoe UI Symbol" w:hAnsi="Segoe UI Symbol" w:cs="Segoe UI Symbol"/>
                <w:sz w:val="20"/>
                <w:szCs w:val="20"/>
                <w:lang w:val="es-ES"/>
              </w:rPr>
              <w:t>☐</w:t>
            </w:r>
            <w:r w:rsidRPr="007253D8">
              <w:rPr>
                <w:rFonts w:ascii="Reddit Sans" w:hAnsi="Reddit Sans"/>
                <w:sz w:val="20"/>
                <w:szCs w:val="20"/>
                <w:lang w:val="es-ES"/>
              </w:rPr>
              <w:t xml:space="preserve"> Final</w:t>
            </w:r>
          </w:p>
        </w:tc>
      </w:tr>
    </w:tbl>
    <w:p w14:paraId="730C4C97" w14:textId="77777777" w:rsidR="000871F0" w:rsidRPr="00815E4F" w:rsidRDefault="00A946D3">
      <w:pPr>
        <w:pStyle w:val="Ttulo2"/>
        <w:rPr>
          <w:rFonts w:ascii="Reddit Sans" w:hAnsi="Reddit Sans"/>
          <w:color w:val="000000" w:themeColor="text1"/>
          <w:sz w:val="20"/>
          <w:szCs w:val="20"/>
          <w:lang w:val="es-ES"/>
        </w:rPr>
      </w:pPr>
      <w:r w:rsidRPr="00815E4F">
        <w:rPr>
          <w:rFonts w:ascii="Reddit Sans" w:hAnsi="Reddit Sans"/>
          <w:color w:val="000000" w:themeColor="text1"/>
          <w:sz w:val="20"/>
          <w:szCs w:val="20"/>
          <w:lang w:val="es-ES"/>
        </w:rPr>
        <w:t>2. Resumen Ejecutivo</w:t>
      </w:r>
    </w:p>
    <w:p w14:paraId="39E32801" w14:textId="77777777" w:rsidR="000871F0" w:rsidRPr="00815E4F" w:rsidRDefault="00A946D3">
      <w:pPr>
        <w:rPr>
          <w:rFonts w:ascii="Reddit Sans" w:hAnsi="Reddit Sans"/>
          <w:sz w:val="20"/>
          <w:szCs w:val="20"/>
          <w:lang w:val="es-ES"/>
        </w:rPr>
      </w:pPr>
      <w:r w:rsidRPr="00815E4F">
        <w:rPr>
          <w:rFonts w:ascii="Reddit Sans" w:hAnsi="Reddit Sans"/>
          <w:sz w:val="20"/>
          <w:szCs w:val="20"/>
          <w:lang w:val="es-ES"/>
        </w:rPr>
        <w:t>Breve descripción del proyecto, sus objetivos, duración y beneficiarios directos e indirectos.</w:t>
      </w:r>
    </w:p>
    <w:p w14:paraId="7257647D" w14:textId="1DB70C18" w:rsidR="00FE475E" w:rsidRPr="00815E4F" w:rsidRDefault="00A946D3" w:rsidP="00FE475E">
      <w:pPr>
        <w:pStyle w:val="Ttulo2"/>
        <w:rPr>
          <w:rFonts w:ascii="Reddit Sans" w:hAnsi="Reddit Sans"/>
          <w:color w:val="000000" w:themeColor="text1"/>
          <w:sz w:val="20"/>
          <w:szCs w:val="20"/>
          <w:lang w:val="es-ES"/>
        </w:rPr>
      </w:pPr>
      <w:r w:rsidRPr="00815E4F">
        <w:rPr>
          <w:rFonts w:ascii="Reddit Sans" w:hAnsi="Reddit Sans"/>
          <w:color w:val="000000" w:themeColor="text1"/>
          <w:sz w:val="20"/>
          <w:szCs w:val="20"/>
          <w:lang w:val="es-ES"/>
        </w:rPr>
        <w:t>3. Objetivos y Resultados Esperados</w:t>
      </w:r>
    </w:p>
    <w:p w14:paraId="51A636BB" w14:textId="3BA9CAD9" w:rsidR="007253D8" w:rsidRDefault="00E36425">
      <w:pPr>
        <w:pStyle w:val="Ttulo2"/>
        <w:rPr>
          <w:rFonts w:ascii="Reddit Sans" w:hAnsi="Reddit Sans"/>
          <w:color w:val="000000" w:themeColor="text1"/>
          <w:sz w:val="20"/>
          <w:szCs w:val="20"/>
          <w:lang w:val="es-ES"/>
        </w:rPr>
      </w:pPr>
      <w:r>
        <w:rPr>
          <w:rFonts w:ascii="Reddit Sans" w:hAnsi="Reddit Sans"/>
          <w:color w:val="000000" w:themeColor="text1"/>
          <w:sz w:val="20"/>
          <w:szCs w:val="20"/>
          <w:lang w:val="es-ES"/>
        </w:rPr>
        <w:t>OBJETIVO ESPECIFICO:</w:t>
      </w:r>
    </w:p>
    <w:tbl>
      <w:tblPr>
        <w:tblStyle w:val="Tablaconcuadrcula"/>
        <w:tblW w:w="8642" w:type="dxa"/>
        <w:tblLook w:val="04A0" w:firstRow="1" w:lastRow="0" w:firstColumn="1" w:lastColumn="0" w:noHBand="0" w:noVBand="1"/>
      </w:tblPr>
      <w:tblGrid>
        <w:gridCol w:w="8642"/>
      </w:tblGrid>
      <w:tr w:rsidR="00E36425" w:rsidRPr="00E36425" w14:paraId="2E8F6C15" w14:textId="77777777" w:rsidTr="00D61EA8">
        <w:trPr>
          <w:trHeight w:val="1848"/>
        </w:trPr>
        <w:tc>
          <w:tcPr>
            <w:tcW w:w="8642" w:type="dxa"/>
          </w:tcPr>
          <w:p w14:paraId="70760BFB" w14:textId="77777777" w:rsidR="00E36425" w:rsidRDefault="00E36425" w:rsidP="00D61EA8">
            <w:pPr>
              <w:rPr>
                <w:rFonts w:ascii="Reddit Sans" w:hAnsi="Reddit Sans"/>
                <w:sz w:val="20"/>
                <w:szCs w:val="20"/>
                <w:lang w:val="es-ES"/>
              </w:rPr>
            </w:pPr>
          </w:p>
          <w:p w14:paraId="2458B938" w14:textId="77777777" w:rsidR="00E36425" w:rsidRDefault="00E36425" w:rsidP="00D61EA8">
            <w:pPr>
              <w:rPr>
                <w:rFonts w:ascii="Reddit Sans" w:hAnsi="Reddit Sans"/>
                <w:sz w:val="20"/>
                <w:szCs w:val="20"/>
                <w:lang w:val="es-ES"/>
              </w:rPr>
            </w:pPr>
          </w:p>
          <w:p w14:paraId="265B107F" w14:textId="77777777" w:rsidR="00E36425" w:rsidRDefault="00E36425" w:rsidP="00D61EA8">
            <w:pPr>
              <w:rPr>
                <w:rFonts w:ascii="Reddit Sans" w:hAnsi="Reddit Sans"/>
                <w:sz w:val="20"/>
                <w:szCs w:val="20"/>
                <w:lang w:val="es-ES"/>
              </w:rPr>
            </w:pPr>
          </w:p>
          <w:p w14:paraId="74A2CD5C" w14:textId="77777777" w:rsidR="00E36425" w:rsidRDefault="00E36425" w:rsidP="00D61EA8">
            <w:pPr>
              <w:rPr>
                <w:rFonts w:ascii="Reddit Sans" w:hAnsi="Reddit Sans"/>
                <w:sz w:val="20"/>
                <w:szCs w:val="20"/>
                <w:lang w:val="es-ES"/>
              </w:rPr>
            </w:pPr>
          </w:p>
          <w:p w14:paraId="2266ADF7" w14:textId="77777777" w:rsidR="00E36425" w:rsidRDefault="00E36425" w:rsidP="00D61EA8">
            <w:pPr>
              <w:rPr>
                <w:rFonts w:ascii="Reddit Sans" w:hAnsi="Reddit Sans"/>
                <w:sz w:val="20"/>
                <w:szCs w:val="20"/>
                <w:lang w:val="es-ES"/>
              </w:rPr>
            </w:pPr>
          </w:p>
          <w:p w14:paraId="4359D3C2" w14:textId="77777777" w:rsidR="00E36425" w:rsidRDefault="00E36425" w:rsidP="00D61EA8">
            <w:pPr>
              <w:rPr>
                <w:rFonts w:ascii="Reddit Sans" w:hAnsi="Reddit Sans"/>
                <w:sz w:val="20"/>
                <w:szCs w:val="20"/>
                <w:lang w:val="es-ES"/>
              </w:rPr>
            </w:pPr>
          </w:p>
          <w:p w14:paraId="523BF580" w14:textId="77777777" w:rsidR="00E36425" w:rsidRDefault="00E36425" w:rsidP="00D61EA8">
            <w:pPr>
              <w:rPr>
                <w:rFonts w:ascii="Reddit Sans" w:hAnsi="Reddit Sans"/>
                <w:sz w:val="20"/>
                <w:szCs w:val="20"/>
                <w:lang w:val="es-ES"/>
              </w:rPr>
            </w:pPr>
          </w:p>
          <w:p w14:paraId="59CF5E86" w14:textId="77777777" w:rsidR="00E36425" w:rsidRDefault="00E36425" w:rsidP="00D61EA8">
            <w:pPr>
              <w:rPr>
                <w:rFonts w:ascii="Reddit Sans" w:hAnsi="Reddit Sans"/>
                <w:sz w:val="20"/>
                <w:szCs w:val="20"/>
                <w:lang w:val="es-ES"/>
              </w:rPr>
            </w:pPr>
          </w:p>
          <w:p w14:paraId="17E10527" w14:textId="61461CE5" w:rsidR="00E36425" w:rsidRDefault="00E36425" w:rsidP="00D61EA8">
            <w:pPr>
              <w:rPr>
                <w:rFonts w:ascii="Reddit Sans" w:hAnsi="Reddit Sans"/>
                <w:sz w:val="20"/>
                <w:szCs w:val="20"/>
                <w:lang w:val="es-ES"/>
              </w:rPr>
            </w:pPr>
          </w:p>
        </w:tc>
      </w:tr>
    </w:tbl>
    <w:p w14:paraId="27706D6A" w14:textId="77777777" w:rsidR="00E36425" w:rsidRDefault="00E36425">
      <w:pPr>
        <w:pStyle w:val="Ttulo2"/>
        <w:rPr>
          <w:rFonts w:ascii="Reddit Sans" w:hAnsi="Reddit Sans"/>
          <w:color w:val="000000" w:themeColor="text1"/>
          <w:sz w:val="20"/>
          <w:szCs w:val="20"/>
          <w:lang w:val="es-ES"/>
        </w:rPr>
      </w:pPr>
    </w:p>
    <w:p w14:paraId="210DAA76" w14:textId="1F2244A4" w:rsidR="000F7AB9" w:rsidRDefault="00E36425">
      <w:pPr>
        <w:pStyle w:val="Ttulo2"/>
        <w:rPr>
          <w:rFonts w:ascii="Reddit Sans" w:hAnsi="Reddit Sans"/>
          <w:color w:val="000000" w:themeColor="text1"/>
          <w:sz w:val="20"/>
          <w:szCs w:val="20"/>
          <w:lang w:val="es-ES"/>
        </w:rPr>
      </w:pPr>
      <w:r>
        <w:rPr>
          <w:rFonts w:ascii="Reddit Sans" w:hAnsi="Reddit Sans"/>
          <w:color w:val="000000" w:themeColor="text1"/>
          <w:sz w:val="20"/>
          <w:szCs w:val="20"/>
          <w:lang w:val="es-ES"/>
        </w:rPr>
        <w:t>RESULTADO ESPERADO:</w:t>
      </w:r>
    </w:p>
    <w:tbl>
      <w:tblPr>
        <w:tblStyle w:val="Tablaconcuadrcula"/>
        <w:tblW w:w="8642" w:type="dxa"/>
        <w:tblLook w:val="04A0" w:firstRow="1" w:lastRow="0" w:firstColumn="1" w:lastColumn="0" w:noHBand="0" w:noVBand="1"/>
      </w:tblPr>
      <w:tblGrid>
        <w:gridCol w:w="8642"/>
      </w:tblGrid>
      <w:tr w:rsidR="00E36425" w:rsidRPr="00E36425" w14:paraId="53E965E3" w14:textId="77777777" w:rsidTr="00D61EA8">
        <w:trPr>
          <w:trHeight w:val="1848"/>
        </w:trPr>
        <w:tc>
          <w:tcPr>
            <w:tcW w:w="8642" w:type="dxa"/>
          </w:tcPr>
          <w:p w14:paraId="6967911F" w14:textId="77777777" w:rsidR="00E36425" w:rsidRDefault="00E36425" w:rsidP="00D61EA8">
            <w:pPr>
              <w:rPr>
                <w:rFonts w:ascii="Reddit Sans" w:hAnsi="Reddit Sans"/>
                <w:sz w:val="20"/>
                <w:szCs w:val="20"/>
                <w:lang w:val="es-ES"/>
              </w:rPr>
            </w:pPr>
          </w:p>
          <w:p w14:paraId="72F99837" w14:textId="77777777" w:rsidR="00E36425" w:rsidRDefault="00E36425" w:rsidP="00D61EA8">
            <w:pPr>
              <w:rPr>
                <w:rFonts w:ascii="Reddit Sans" w:hAnsi="Reddit Sans"/>
                <w:sz w:val="20"/>
                <w:szCs w:val="20"/>
                <w:lang w:val="es-ES"/>
              </w:rPr>
            </w:pPr>
          </w:p>
          <w:p w14:paraId="0A24925D" w14:textId="77777777" w:rsidR="00E36425" w:rsidRDefault="00E36425" w:rsidP="00D61EA8">
            <w:pPr>
              <w:rPr>
                <w:rFonts w:ascii="Reddit Sans" w:hAnsi="Reddit Sans"/>
                <w:sz w:val="20"/>
                <w:szCs w:val="20"/>
                <w:lang w:val="es-ES"/>
              </w:rPr>
            </w:pPr>
          </w:p>
          <w:p w14:paraId="4ADE8760" w14:textId="77777777" w:rsidR="00E36425" w:rsidRDefault="00E36425" w:rsidP="00D61EA8">
            <w:pPr>
              <w:rPr>
                <w:rFonts w:ascii="Reddit Sans" w:hAnsi="Reddit Sans"/>
                <w:sz w:val="20"/>
                <w:szCs w:val="20"/>
                <w:lang w:val="es-ES"/>
              </w:rPr>
            </w:pPr>
          </w:p>
          <w:p w14:paraId="4BBC791E" w14:textId="77777777" w:rsidR="00E36425" w:rsidRDefault="00E36425" w:rsidP="00D61EA8">
            <w:pPr>
              <w:rPr>
                <w:rFonts w:ascii="Reddit Sans" w:hAnsi="Reddit Sans"/>
                <w:sz w:val="20"/>
                <w:szCs w:val="20"/>
                <w:lang w:val="es-ES"/>
              </w:rPr>
            </w:pPr>
          </w:p>
          <w:p w14:paraId="64ED7351" w14:textId="77777777" w:rsidR="00E36425" w:rsidRDefault="00E36425" w:rsidP="00D61EA8">
            <w:pPr>
              <w:rPr>
                <w:rFonts w:ascii="Reddit Sans" w:hAnsi="Reddit Sans"/>
                <w:sz w:val="20"/>
                <w:szCs w:val="20"/>
                <w:lang w:val="es-ES"/>
              </w:rPr>
            </w:pPr>
          </w:p>
          <w:p w14:paraId="037F25D3" w14:textId="77777777" w:rsidR="00E36425" w:rsidRDefault="00E36425" w:rsidP="00D61EA8">
            <w:pPr>
              <w:rPr>
                <w:rFonts w:ascii="Reddit Sans" w:hAnsi="Reddit Sans"/>
                <w:sz w:val="20"/>
                <w:szCs w:val="20"/>
                <w:lang w:val="es-ES"/>
              </w:rPr>
            </w:pPr>
          </w:p>
          <w:p w14:paraId="47DB4AE2" w14:textId="036A12A6" w:rsidR="00E36425" w:rsidRDefault="00E36425" w:rsidP="00D61EA8">
            <w:pPr>
              <w:rPr>
                <w:rFonts w:ascii="Reddit Sans" w:hAnsi="Reddit Sans"/>
                <w:sz w:val="20"/>
                <w:szCs w:val="20"/>
                <w:lang w:val="es-ES"/>
              </w:rPr>
            </w:pPr>
          </w:p>
          <w:p w14:paraId="175A2739" w14:textId="77777777" w:rsidR="00E36425" w:rsidRDefault="00E36425" w:rsidP="00D61EA8">
            <w:pPr>
              <w:rPr>
                <w:rFonts w:ascii="Reddit Sans" w:hAnsi="Reddit Sans"/>
                <w:sz w:val="20"/>
                <w:szCs w:val="20"/>
                <w:lang w:val="es-ES"/>
              </w:rPr>
            </w:pPr>
          </w:p>
          <w:p w14:paraId="4A84637C" w14:textId="3FDACC45" w:rsidR="00E36425" w:rsidRDefault="00E36425" w:rsidP="00D61EA8">
            <w:pPr>
              <w:rPr>
                <w:rFonts w:ascii="Reddit Sans" w:hAnsi="Reddit Sans"/>
                <w:sz w:val="20"/>
                <w:szCs w:val="20"/>
                <w:lang w:val="es-ES"/>
              </w:rPr>
            </w:pPr>
          </w:p>
        </w:tc>
      </w:tr>
    </w:tbl>
    <w:p w14:paraId="5F3EC5D1" w14:textId="77777777" w:rsidR="00E36425" w:rsidRDefault="00E36425" w:rsidP="000F7AB9">
      <w:pPr>
        <w:rPr>
          <w:b/>
          <w:bCs/>
          <w:lang w:val="es-ES"/>
        </w:rPr>
      </w:pPr>
    </w:p>
    <w:p w14:paraId="5B4D4EB6" w14:textId="3333A49C" w:rsidR="000F7AB9" w:rsidRPr="00E36425" w:rsidRDefault="00E36425" w:rsidP="000F7AB9">
      <w:pPr>
        <w:rPr>
          <w:b/>
          <w:bCs/>
          <w:lang w:val="es-ES"/>
        </w:rPr>
      </w:pPr>
      <w:r w:rsidRPr="00E36425">
        <w:rPr>
          <w:b/>
          <w:bCs/>
          <w:lang w:val="es-ES"/>
        </w:rPr>
        <w:t xml:space="preserve">RESULTADO ALCANZADO </w:t>
      </w:r>
    </w:p>
    <w:p w14:paraId="25D8657C" w14:textId="012ACA72" w:rsidR="00E36425" w:rsidRPr="00E36425" w:rsidRDefault="00E36425" w:rsidP="000F7AB9">
      <w:pPr>
        <w:rPr>
          <w:b/>
          <w:bCs/>
          <w:lang w:val="es-ES"/>
        </w:rPr>
      </w:pPr>
      <w:r w:rsidRPr="00E36425">
        <w:rPr>
          <w:b/>
          <w:bCs/>
          <w:lang w:val="es-ES"/>
        </w:rPr>
        <w:t>(PARCIAL O FINAL)</w:t>
      </w:r>
    </w:p>
    <w:tbl>
      <w:tblPr>
        <w:tblStyle w:val="Tablaconcuadrcula"/>
        <w:tblW w:w="8642" w:type="dxa"/>
        <w:tblLook w:val="04A0" w:firstRow="1" w:lastRow="0" w:firstColumn="1" w:lastColumn="0" w:noHBand="0" w:noVBand="1"/>
      </w:tblPr>
      <w:tblGrid>
        <w:gridCol w:w="8642"/>
      </w:tblGrid>
      <w:tr w:rsidR="00E36425" w:rsidRPr="00E36425" w14:paraId="492A040F" w14:textId="77777777" w:rsidTr="00D61EA8">
        <w:trPr>
          <w:trHeight w:val="1848"/>
        </w:trPr>
        <w:tc>
          <w:tcPr>
            <w:tcW w:w="8642" w:type="dxa"/>
          </w:tcPr>
          <w:p w14:paraId="1A72B522" w14:textId="77777777" w:rsidR="00E36425" w:rsidRDefault="00E36425" w:rsidP="00D61EA8">
            <w:pPr>
              <w:rPr>
                <w:rFonts w:ascii="Reddit Sans" w:hAnsi="Reddit Sans"/>
                <w:sz w:val="20"/>
                <w:szCs w:val="20"/>
                <w:lang w:val="es-ES"/>
              </w:rPr>
            </w:pPr>
          </w:p>
          <w:p w14:paraId="130EF759" w14:textId="77777777" w:rsidR="00E36425" w:rsidRDefault="00E36425" w:rsidP="00D61EA8">
            <w:pPr>
              <w:rPr>
                <w:rFonts w:ascii="Reddit Sans" w:hAnsi="Reddit Sans"/>
                <w:sz w:val="20"/>
                <w:szCs w:val="20"/>
                <w:lang w:val="es-ES"/>
              </w:rPr>
            </w:pPr>
          </w:p>
          <w:p w14:paraId="1C3D5472" w14:textId="77777777" w:rsidR="00E36425" w:rsidRDefault="00E36425" w:rsidP="00D61EA8">
            <w:pPr>
              <w:rPr>
                <w:rFonts w:ascii="Reddit Sans" w:hAnsi="Reddit Sans"/>
                <w:sz w:val="20"/>
                <w:szCs w:val="20"/>
                <w:lang w:val="es-ES"/>
              </w:rPr>
            </w:pPr>
          </w:p>
          <w:p w14:paraId="7F7F9CA3" w14:textId="77777777" w:rsidR="00E36425" w:rsidRDefault="00E36425" w:rsidP="00D61EA8">
            <w:pPr>
              <w:rPr>
                <w:rFonts w:ascii="Reddit Sans" w:hAnsi="Reddit Sans"/>
                <w:sz w:val="20"/>
                <w:szCs w:val="20"/>
                <w:lang w:val="es-ES"/>
              </w:rPr>
            </w:pPr>
          </w:p>
          <w:p w14:paraId="37F99562" w14:textId="77777777" w:rsidR="00E36425" w:rsidRDefault="00E36425" w:rsidP="00D61EA8">
            <w:pPr>
              <w:rPr>
                <w:rFonts w:ascii="Reddit Sans" w:hAnsi="Reddit Sans"/>
                <w:sz w:val="20"/>
                <w:szCs w:val="20"/>
                <w:lang w:val="es-ES"/>
              </w:rPr>
            </w:pPr>
          </w:p>
          <w:p w14:paraId="68C2415F" w14:textId="77777777" w:rsidR="00E36425" w:rsidRDefault="00E36425" w:rsidP="00D61EA8">
            <w:pPr>
              <w:rPr>
                <w:rFonts w:ascii="Reddit Sans" w:hAnsi="Reddit Sans"/>
                <w:sz w:val="20"/>
                <w:szCs w:val="20"/>
                <w:lang w:val="es-ES"/>
              </w:rPr>
            </w:pPr>
          </w:p>
          <w:p w14:paraId="254C77A0" w14:textId="32AFF3E7" w:rsidR="00E36425" w:rsidRDefault="00E36425" w:rsidP="00D61EA8">
            <w:pPr>
              <w:rPr>
                <w:rFonts w:ascii="Reddit Sans" w:hAnsi="Reddit Sans"/>
                <w:sz w:val="20"/>
                <w:szCs w:val="20"/>
                <w:lang w:val="es-ES"/>
              </w:rPr>
            </w:pPr>
          </w:p>
          <w:p w14:paraId="232CBD7C" w14:textId="77777777" w:rsidR="00085C9F" w:rsidRDefault="00085C9F" w:rsidP="00D61EA8">
            <w:pPr>
              <w:rPr>
                <w:rFonts w:ascii="Reddit Sans" w:hAnsi="Reddit Sans"/>
                <w:sz w:val="20"/>
                <w:szCs w:val="20"/>
                <w:lang w:val="es-ES"/>
              </w:rPr>
            </w:pPr>
          </w:p>
          <w:p w14:paraId="70A71AFE" w14:textId="77777777" w:rsidR="00E36425" w:rsidRDefault="00E36425" w:rsidP="00D61EA8">
            <w:pPr>
              <w:rPr>
                <w:rFonts w:ascii="Reddit Sans" w:hAnsi="Reddit Sans"/>
                <w:sz w:val="20"/>
                <w:szCs w:val="20"/>
                <w:lang w:val="es-ES"/>
              </w:rPr>
            </w:pPr>
          </w:p>
          <w:p w14:paraId="75048332" w14:textId="0195F365" w:rsidR="00E36425" w:rsidRDefault="00E36425" w:rsidP="00D61EA8">
            <w:pPr>
              <w:rPr>
                <w:rFonts w:ascii="Reddit Sans" w:hAnsi="Reddit Sans"/>
                <w:sz w:val="20"/>
                <w:szCs w:val="20"/>
                <w:lang w:val="es-ES"/>
              </w:rPr>
            </w:pPr>
          </w:p>
        </w:tc>
      </w:tr>
    </w:tbl>
    <w:p w14:paraId="7C491A47" w14:textId="03864D48" w:rsidR="00E36425" w:rsidRDefault="00E36425" w:rsidP="000F7AB9">
      <w:pPr>
        <w:rPr>
          <w:lang w:val="es-ES"/>
        </w:rPr>
      </w:pPr>
    </w:p>
    <w:p w14:paraId="524F7A74" w14:textId="4E198FED" w:rsidR="00F41489" w:rsidRDefault="00F41489" w:rsidP="000F7AB9">
      <w:pPr>
        <w:rPr>
          <w:lang w:val="es-ES"/>
        </w:rPr>
      </w:pPr>
    </w:p>
    <w:p w14:paraId="45B3647E" w14:textId="0E23171C" w:rsidR="00F41489" w:rsidRDefault="00F41489" w:rsidP="000F7AB9">
      <w:pPr>
        <w:rPr>
          <w:lang w:val="es-ES"/>
        </w:rPr>
      </w:pPr>
    </w:p>
    <w:p w14:paraId="733A3EC6" w14:textId="1C871536" w:rsidR="00F41489" w:rsidRDefault="00F41489" w:rsidP="000F7AB9">
      <w:pPr>
        <w:rPr>
          <w:lang w:val="es-ES"/>
        </w:rPr>
      </w:pPr>
    </w:p>
    <w:p w14:paraId="05458606" w14:textId="573339A5" w:rsidR="00F41489" w:rsidRDefault="00F41489" w:rsidP="000F7AB9">
      <w:pPr>
        <w:rPr>
          <w:lang w:val="es-ES"/>
        </w:rPr>
      </w:pPr>
    </w:p>
    <w:p w14:paraId="633741E3" w14:textId="77777777" w:rsidR="00F41489" w:rsidRPr="000F7AB9" w:rsidRDefault="00F41489" w:rsidP="000F7AB9">
      <w:pPr>
        <w:rPr>
          <w:lang w:val="es-ES"/>
        </w:rPr>
      </w:pPr>
    </w:p>
    <w:p w14:paraId="2AF739BA" w14:textId="58E9EBF3" w:rsidR="000871F0" w:rsidRPr="00815E4F" w:rsidRDefault="00A946D3">
      <w:pPr>
        <w:pStyle w:val="Ttulo2"/>
        <w:rPr>
          <w:rFonts w:ascii="Reddit Sans" w:hAnsi="Reddit Sans"/>
          <w:color w:val="000000" w:themeColor="text1"/>
          <w:sz w:val="20"/>
          <w:szCs w:val="20"/>
          <w:lang w:val="es-ES"/>
        </w:rPr>
      </w:pPr>
      <w:r w:rsidRPr="00815E4F">
        <w:rPr>
          <w:rFonts w:ascii="Reddit Sans" w:hAnsi="Reddit Sans"/>
          <w:color w:val="000000" w:themeColor="text1"/>
          <w:sz w:val="20"/>
          <w:szCs w:val="20"/>
          <w:lang w:val="es-ES"/>
        </w:rPr>
        <w:t>4. Actividades Realizadas</w:t>
      </w:r>
    </w:p>
    <w:p w14:paraId="01495FB5" w14:textId="77777777" w:rsidR="00FE475E" w:rsidRPr="00815E4F" w:rsidRDefault="00FE475E" w:rsidP="00FE475E">
      <w:pPr>
        <w:rPr>
          <w:lang w:val="es-ES"/>
        </w:rPr>
      </w:pPr>
    </w:p>
    <w:tbl>
      <w:tblPr>
        <w:tblStyle w:val="Tablanormal3"/>
        <w:tblW w:w="0" w:type="auto"/>
        <w:tblLook w:val="04A0" w:firstRow="1" w:lastRow="0" w:firstColumn="1" w:lastColumn="0" w:noHBand="0" w:noVBand="1"/>
      </w:tblPr>
      <w:tblGrid>
        <w:gridCol w:w="1370"/>
        <w:gridCol w:w="1379"/>
        <w:gridCol w:w="1191"/>
        <w:gridCol w:w="1583"/>
        <w:gridCol w:w="1259"/>
        <w:gridCol w:w="1858"/>
      </w:tblGrid>
      <w:tr w:rsidR="000871F0" w:rsidRPr="00815E4F" w14:paraId="7408FE84" w14:textId="77777777" w:rsidTr="00FE475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370" w:type="dxa"/>
          </w:tcPr>
          <w:p w14:paraId="696E5DEC" w14:textId="77777777" w:rsidR="000871F0" w:rsidRPr="00815E4F" w:rsidRDefault="00A946D3">
            <w:pPr>
              <w:rPr>
                <w:rFonts w:ascii="Reddit Sans" w:hAnsi="Reddit Sans"/>
                <w:sz w:val="20"/>
                <w:szCs w:val="20"/>
                <w:lang w:val="es-ES"/>
              </w:rPr>
            </w:pPr>
            <w:r w:rsidRPr="00815E4F">
              <w:rPr>
                <w:rFonts w:ascii="Reddit Sans" w:hAnsi="Reddit Sans"/>
                <w:sz w:val="20"/>
                <w:szCs w:val="20"/>
                <w:lang w:val="es-ES"/>
              </w:rPr>
              <w:t>Actividad</w:t>
            </w:r>
          </w:p>
        </w:tc>
        <w:tc>
          <w:tcPr>
            <w:tcW w:w="1379" w:type="dxa"/>
          </w:tcPr>
          <w:p w14:paraId="4A162045" w14:textId="77777777" w:rsidR="000871F0" w:rsidRPr="00815E4F" w:rsidRDefault="00A946D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Reddit Sans" w:hAnsi="Reddit Sans"/>
                <w:sz w:val="20"/>
                <w:szCs w:val="20"/>
                <w:lang w:val="es-ES"/>
              </w:rPr>
            </w:pPr>
            <w:r w:rsidRPr="00815E4F">
              <w:rPr>
                <w:rFonts w:ascii="Reddit Sans" w:hAnsi="Reddit Sans"/>
                <w:sz w:val="20"/>
                <w:szCs w:val="20"/>
                <w:lang w:val="es-ES"/>
              </w:rPr>
              <w:t>Fecha de Ejecución</w:t>
            </w:r>
          </w:p>
        </w:tc>
        <w:tc>
          <w:tcPr>
            <w:tcW w:w="1191" w:type="dxa"/>
          </w:tcPr>
          <w:p w14:paraId="4DE0C25E" w14:textId="77777777" w:rsidR="000871F0" w:rsidRPr="00815E4F" w:rsidRDefault="00A946D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Reddit Sans" w:hAnsi="Reddit Sans"/>
                <w:sz w:val="20"/>
                <w:szCs w:val="20"/>
                <w:lang w:val="es-ES"/>
              </w:rPr>
            </w:pPr>
            <w:r w:rsidRPr="00815E4F">
              <w:rPr>
                <w:rFonts w:ascii="Reddit Sans" w:hAnsi="Reddit Sans"/>
                <w:sz w:val="20"/>
                <w:szCs w:val="20"/>
                <w:lang w:val="es-ES"/>
              </w:rPr>
              <w:t>Lugar</w:t>
            </w:r>
          </w:p>
        </w:tc>
        <w:tc>
          <w:tcPr>
            <w:tcW w:w="1583" w:type="dxa"/>
          </w:tcPr>
          <w:p w14:paraId="428D7F0B" w14:textId="77777777" w:rsidR="000871F0" w:rsidRPr="00815E4F" w:rsidRDefault="00A946D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Reddit Sans" w:hAnsi="Reddit Sans"/>
                <w:sz w:val="20"/>
                <w:szCs w:val="20"/>
                <w:lang w:val="es-ES"/>
              </w:rPr>
            </w:pPr>
            <w:r w:rsidRPr="00815E4F">
              <w:rPr>
                <w:rFonts w:ascii="Reddit Sans" w:hAnsi="Reddit Sans"/>
                <w:sz w:val="20"/>
                <w:szCs w:val="20"/>
                <w:lang w:val="es-ES"/>
              </w:rPr>
              <w:t>Responsable</w:t>
            </w:r>
          </w:p>
        </w:tc>
        <w:tc>
          <w:tcPr>
            <w:tcW w:w="1259" w:type="dxa"/>
          </w:tcPr>
          <w:p w14:paraId="494F9C3E" w14:textId="77777777" w:rsidR="000871F0" w:rsidRPr="00815E4F" w:rsidRDefault="00A946D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Reddit Sans" w:hAnsi="Reddit Sans"/>
                <w:sz w:val="20"/>
                <w:szCs w:val="20"/>
                <w:lang w:val="es-ES"/>
              </w:rPr>
            </w:pPr>
            <w:r w:rsidRPr="00815E4F">
              <w:rPr>
                <w:rFonts w:ascii="Reddit Sans" w:hAnsi="Reddit Sans"/>
                <w:sz w:val="20"/>
                <w:szCs w:val="20"/>
                <w:lang w:val="es-ES"/>
              </w:rPr>
              <w:t>Avance (%)</w:t>
            </w:r>
          </w:p>
        </w:tc>
        <w:tc>
          <w:tcPr>
            <w:tcW w:w="1858" w:type="dxa"/>
          </w:tcPr>
          <w:p w14:paraId="0E29C8CC" w14:textId="77777777" w:rsidR="000871F0" w:rsidRPr="00815E4F" w:rsidRDefault="00A946D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Reddit Sans" w:hAnsi="Reddit Sans"/>
                <w:sz w:val="20"/>
                <w:szCs w:val="20"/>
                <w:lang w:val="es-ES"/>
              </w:rPr>
            </w:pPr>
            <w:r w:rsidRPr="00815E4F">
              <w:rPr>
                <w:rFonts w:ascii="Reddit Sans" w:hAnsi="Reddit Sans"/>
                <w:sz w:val="20"/>
                <w:szCs w:val="20"/>
                <w:lang w:val="es-ES"/>
              </w:rPr>
              <w:t>Observaciones</w:t>
            </w:r>
          </w:p>
        </w:tc>
      </w:tr>
      <w:tr w:rsidR="000871F0" w:rsidRPr="00815E4F" w14:paraId="34D39D55" w14:textId="77777777" w:rsidTr="007253D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0" w:type="dxa"/>
          </w:tcPr>
          <w:p w14:paraId="181907F0" w14:textId="77777777" w:rsidR="000871F0" w:rsidRPr="00815E4F" w:rsidRDefault="000871F0">
            <w:pPr>
              <w:rPr>
                <w:rFonts w:ascii="Reddit Sans" w:hAnsi="Reddit Sans"/>
                <w:sz w:val="20"/>
                <w:szCs w:val="20"/>
                <w:lang w:val="es-ES"/>
              </w:rPr>
            </w:pPr>
          </w:p>
        </w:tc>
        <w:tc>
          <w:tcPr>
            <w:tcW w:w="1379" w:type="dxa"/>
          </w:tcPr>
          <w:p w14:paraId="135250F1" w14:textId="77777777" w:rsidR="000871F0" w:rsidRPr="00815E4F" w:rsidRDefault="000871F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eddit Sans" w:hAnsi="Reddit Sans"/>
                <w:sz w:val="20"/>
                <w:szCs w:val="20"/>
                <w:lang w:val="es-ES"/>
              </w:rPr>
            </w:pPr>
          </w:p>
        </w:tc>
        <w:tc>
          <w:tcPr>
            <w:tcW w:w="1191" w:type="dxa"/>
          </w:tcPr>
          <w:p w14:paraId="57F7DD5B" w14:textId="77777777" w:rsidR="000871F0" w:rsidRPr="00815E4F" w:rsidRDefault="000871F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eddit Sans" w:hAnsi="Reddit Sans"/>
                <w:sz w:val="20"/>
                <w:szCs w:val="20"/>
                <w:lang w:val="es-ES"/>
              </w:rPr>
            </w:pPr>
          </w:p>
        </w:tc>
        <w:tc>
          <w:tcPr>
            <w:tcW w:w="1583" w:type="dxa"/>
          </w:tcPr>
          <w:p w14:paraId="5AF3C18D" w14:textId="77777777" w:rsidR="000871F0" w:rsidRPr="00815E4F" w:rsidRDefault="000871F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eddit Sans" w:hAnsi="Reddit Sans"/>
                <w:sz w:val="20"/>
                <w:szCs w:val="20"/>
                <w:lang w:val="es-ES"/>
              </w:rPr>
            </w:pPr>
          </w:p>
        </w:tc>
        <w:tc>
          <w:tcPr>
            <w:tcW w:w="1259" w:type="dxa"/>
          </w:tcPr>
          <w:p w14:paraId="545521BA" w14:textId="77777777" w:rsidR="000871F0" w:rsidRPr="00815E4F" w:rsidRDefault="000871F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eddit Sans" w:hAnsi="Reddit Sans"/>
                <w:sz w:val="20"/>
                <w:szCs w:val="20"/>
                <w:lang w:val="es-ES"/>
              </w:rPr>
            </w:pPr>
          </w:p>
        </w:tc>
        <w:tc>
          <w:tcPr>
            <w:tcW w:w="1858" w:type="dxa"/>
          </w:tcPr>
          <w:p w14:paraId="60FBBECD" w14:textId="77777777" w:rsidR="000871F0" w:rsidRPr="00815E4F" w:rsidRDefault="000871F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eddit Sans" w:hAnsi="Reddit Sans"/>
                <w:sz w:val="20"/>
                <w:szCs w:val="20"/>
                <w:lang w:val="es-ES"/>
              </w:rPr>
            </w:pPr>
          </w:p>
        </w:tc>
      </w:tr>
      <w:tr w:rsidR="000871F0" w:rsidRPr="00815E4F" w14:paraId="18669DD2" w14:textId="77777777" w:rsidTr="007253D8">
        <w:trPr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0" w:type="dxa"/>
          </w:tcPr>
          <w:p w14:paraId="35479E12" w14:textId="77777777" w:rsidR="000871F0" w:rsidRPr="00815E4F" w:rsidRDefault="000871F0">
            <w:pPr>
              <w:rPr>
                <w:rFonts w:ascii="Reddit Sans" w:hAnsi="Reddit Sans"/>
                <w:sz w:val="20"/>
                <w:szCs w:val="20"/>
                <w:lang w:val="es-ES"/>
              </w:rPr>
            </w:pPr>
          </w:p>
        </w:tc>
        <w:tc>
          <w:tcPr>
            <w:tcW w:w="1379" w:type="dxa"/>
          </w:tcPr>
          <w:p w14:paraId="1787EA5D" w14:textId="77777777" w:rsidR="000871F0" w:rsidRPr="00815E4F" w:rsidRDefault="000871F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eddit Sans" w:hAnsi="Reddit Sans"/>
                <w:sz w:val="20"/>
                <w:szCs w:val="20"/>
                <w:lang w:val="es-ES"/>
              </w:rPr>
            </w:pPr>
          </w:p>
        </w:tc>
        <w:tc>
          <w:tcPr>
            <w:tcW w:w="1191" w:type="dxa"/>
          </w:tcPr>
          <w:p w14:paraId="5436B2BF" w14:textId="77777777" w:rsidR="000871F0" w:rsidRPr="00815E4F" w:rsidRDefault="000871F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eddit Sans" w:hAnsi="Reddit Sans"/>
                <w:sz w:val="20"/>
                <w:szCs w:val="20"/>
                <w:lang w:val="es-ES"/>
              </w:rPr>
            </w:pPr>
          </w:p>
        </w:tc>
        <w:tc>
          <w:tcPr>
            <w:tcW w:w="1583" w:type="dxa"/>
          </w:tcPr>
          <w:p w14:paraId="517435BB" w14:textId="77777777" w:rsidR="000871F0" w:rsidRPr="00815E4F" w:rsidRDefault="000871F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eddit Sans" w:hAnsi="Reddit Sans"/>
                <w:sz w:val="20"/>
                <w:szCs w:val="20"/>
                <w:lang w:val="es-ES"/>
              </w:rPr>
            </w:pPr>
          </w:p>
        </w:tc>
        <w:tc>
          <w:tcPr>
            <w:tcW w:w="1259" w:type="dxa"/>
          </w:tcPr>
          <w:p w14:paraId="723E39CC" w14:textId="77777777" w:rsidR="000871F0" w:rsidRPr="00815E4F" w:rsidRDefault="000871F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eddit Sans" w:hAnsi="Reddit Sans"/>
                <w:sz w:val="20"/>
                <w:szCs w:val="20"/>
                <w:lang w:val="es-ES"/>
              </w:rPr>
            </w:pPr>
          </w:p>
        </w:tc>
        <w:tc>
          <w:tcPr>
            <w:tcW w:w="1858" w:type="dxa"/>
          </w:tcPr>
          <w:p w14:paraId="583C3268" w14:textId="77777777" w:rsidR="000871F0" w:rsidRPr="00815E4F" w:rsidRDefault="000871F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eddit Sans" w:hAnsi="Reddit Sans"/>
                <w:sz w:val="20"/>
                <w:szCs w:val="20"/>
                <w:lang w:val="es-ES"/>
              </w:rPr>
            </w:pPr>
          </w:p>
        </w:tc>
      </w:tr>
      <w:tr w:rsidR="00FE475E" w:rsidRPr="00815E4F" w14:paraId="41C437EF" w14:textId="77777777" w:rsidTr="007253D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0" w:type="dxa"/>
          </w:tcPr>
          <w:p w14:paraId="0DD22EE8" w14:textId="77777777" w:rsidR="00FE475E" w:rsidRPr="00815E4F" w:rsidRDefault="00FE475E">
            <w:pPr>
              <w:rPr>
                <w:rFonts w:ascii="Reddit Sans" w:hAnsi="Reddit Sans"/>
                <w:sz w:val="20"/>
                <w:szCs w:val="20"/>
                <w:lang w:val="es-ES"/>
              </w:rPr>
            </w:pPr>
          </w:p>
        </w:tc>
        <w:tc>
          <w:tcPr>
            <w:tcW w:w="1379" w:type="dxa"/>
          </w:tcPr>
          <w:p w14:paraId="535E33E6" w14:textId="77777777" w:rsidR="00FE475E" w:rsidRPr="00815E4F" w:rsidRDefault="00FE47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eddit Sans" w:hAnsi="Reddit Sans"/>
                <w:sz w:val="20"/>
                <w:szCs w:val="20"/>
                <w:lang w:val="es-ES"/>
              </w:rPr>
            </w:pPr>
          </w:p>
        </w:tc>
        <w:tc>
          <w:tcPr>
            <w:tcW w:w="1191" w:type="dxa"/>
          </w:tcPr>
          <w:p w14:paraId="5FF9F28B" w14:textId="77777777" w:rsidR="00FE475E" w:rsidRPr="00815E4F" w:rsidRDefault="00FE47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eddit Sans" w:hAnsi="Reddit Sans"/>
                <w:sz w:val="20"/>
                <w:szCs w:val="20"/>
                <w:lang w:val="es-ES"/>
              </w:rPr>
            </w:pPr>
          </w:p>
        </w:tc>
        <w:tc>
          <w:tcPr>
            <w:tcW w:w="1583" w:type="dxa"/>
          </w:tcPr>
          <w:p w14:paraId="12DA9F3B" w14:textId="77777777" w:rsidR="00FE475E" w:rsidRPr="00815E4F" w:rsidRDefault="00FE47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eddit Sans" w:hAnsi="Reddit Sans"/>
                <w:sz w:val="20"/>
                <w:szCs w:val="20"/>
                <w:lang w:val="es-ES"/>
              </w:rPr>
            </w:pPr>
          </w:p>
        </w:tc>
        <w:tc>
          <w:tcPr>
            <w:tcW w:w="1259" w:type="dxa"/>
          </w:tcPr>
          <w:p w14:paraId="681B6104" w14:textId="77777777" w:rsidR="00FE475E" w:rsidRPr="00815E4F" w:rsidRDefault="00FE47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eddit Sans" w:hAnsi="Reddit Sans"/>
                <w:sz w:val="20"/>
                <w:szCs w:val="20"/>
                <w:lang w:val="es-ES"/>
              </w:rPr>
            </w:pPr>
          </w:p>
        </w:tc>
        <w:tc>
          <w:tcPr>
            <w:tcW w:w="1858" w:type="dxa"/>
          </w:tcPr>
          <w:p w14:paraId="7D65B456" w14:textId="77777777" w:rsidR="00FE475E" w:rsidRPr="00815E4F" w:rsidRDefault="00FE47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eddit Sans" w:hAnsi="Reddit Sans"/>
                <w:sz w:val="20"/>
                <w:szCs w:val="20"/>
                <w:lang w:val="es-ES"/>
              </w:rPr>
            </w:pPr>
          </w:p>
        </w:tc>
      </w:tr>
      <w:tr w:rsidR="00FE475E" w:rsidRPr="00815E4F" w14:paraId="1A6964AD" w14:textId="77777777" w:rsidTr="007253D8">
        <w:trPr>
          <w:trHeight w:val="5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0" w:type="dxa"/>
          </w:tcPr>
          <w:p w14:paraId="1FA2ACDC" w14:textId="77777777" w:rsidR="00FE475E" w:rsidRPr="00815E4F" w:rsidRDefault="00FE475E">
            <w:pPr>
              <w:rPr>
                <w:rFonts w:ascii="Reddit Sans" w:hAnsi="Reddit Sans"/>
                <w:sz w:val="20"/>
                <w:szCs w:val="20"/>
                <w:lang w:val="es-ES"/>
              </w:rPr>
            </w:pPr>
          </w:p>
        </w:tc>
        <w:tc>
          <w:tcPr>
            <w:tcW w:w="1379" w:type="dxa"/>
          </w:tcPr>
          <w:p w14:paraId="3ECE3004" w14:textId="77777777" w:rsidR="00FE475E" w:rsidRPr="00815E4F" w:rsidRDefault="00FE475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eddit Sans" w:hAnsi="Reddit Sans"/>
                <w:sz w:val="20"/>
                <w:szCs w:val="20"/>
                <w:lang w:val="es-ES"/>
              </w:rPr>
            </w:pPr>
          </w:p>
        </w:tc>
        <w:tc>
          <w:tcPr>
            <w:tcW w:w="1191" w:type="dxa"/>
          </w:tcPr>
          <w:p w14:paraId="0714D6DC" w14:textId="77777777" w:rsidR="00FE475E" w:rsidRPr="00815E4F" w:rsidRDefault="00FE475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eddit Sans" w:hAnsi="Reddit Sans"/>
                <w:sz w:val="20"/>
                <w:szCs w:val="20"/>
                <w:lang w:val="es-ES"/>
              </w:rPr>
            </w:pPr>
          </w:p>
        </w:tc>
        <w:tc>
          <w:tcPr>
            <w:tcW w:w="1583" w:type="dxa"/>
          </w:tcPr>
          <w:p w14:paraId="45835B63" w14:textId="77777777" w:rsidR="00FE475E" w:rsidRPr="00815E4F" w:rsidRDefault="00FE475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eddit Sans" w:hAnsi="Reddit Sans"/>
                <w:sz w:val="20"/>
                <w:szCs w:val="20"/>
                <w:lang w:val="es-ES"/>
              </w:rPr>
            </w:pPr>
          </w:p>
        </w:tc>
        <w:tc>
          <w:tcPr>
            <w:tcW w:w="1259" w:type="dxa"/>
          </w:tcPr>
          <w:p w14:paraId="5B55B7E9" w14:textId="77777777" w:rsidR="00FE475E" w:rsidRPr="00815E4F" w:rsidRDefault="00FE475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eddit Sans" w:hAnsi="Reddit Sans"/>
                <w:sz w:val="20"/>
                <w:szCs w:val="20"/>
                <w:lang w:val="es-ES"/>
              </w:rPr>
            </w:pPr>
          </w:p>
        </w:tc>
        <w:tc>
          <w:tcPr>
            <w:tcW w:w="1858" w:type="dxa"/>
          </w:tcPr>
          <w:p w14:paraId="027D4269" w14:textId="77777777" w:rsidR="00FE475E" w:rsidRPr="00815E4F" w:rsidRDefault="00FE475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eddit Sans" w:hAnsi="Reddit Sans"/>
                <w:sz w:val="20"/>
                <w:szCs w:val="20"/>
                <w:lang w:val="es-ES"/>
              </w:rPr>
            </w:pPr>
          </w:p>
        </w:tc>
      </w:tr>
      <w:tr w:rsidR="00FE475E" w:rsidRPr="00815E4F" w14:paraId="4B458FCD" w14:textId="77777777" w:rsidTr="007253D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0" w:type="dxa"/>
          </w:tcPr>
          <w:p w14:paraId="584812F8" w14:textId="77777777" w:rsidR="00FE475E" w:rsidRPr="00815E4F" w:rsidRDefault="00FE475E">
            <w:pPr>
              <w:rPr>
                <w:rFonts w:ascii="Reddit Sans" w:hAnsi="Reddit Sans"/>
                <w:sz w:val="20"/>
                <w:szCs w:val="20"/>
                <w:lang w:val="es-ES"/>
              </w:rPr>
            </w:pPr>
          </w:p>
        </w:tc>
        <w:tc>
          <w:tcPr>
            <w:tcW w:w="1379" w:type="dxa"/>
          </w:tcPr>
          <w:p w14:paraId="600CA7EE" w14:textId="77777777" w:rsidR="00FE475E" w:rsidRPr="00815E4F" w:rsidRDefault="00FE47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eddit Sans" w:hAnsi="Reddit Sans"/>
                <w:sz w:val="20"/>
                <w:szCs w:val="20"/>
                <w:lang w:val="es-ES"/>
              </w:rPr>
            </w:pPr>
          </w:p>
        </w:tc>
        <w:tc>
          <w:tcPr>
            <w:tcW w:w="1191" w:type="dxa"/>
          </w:tcPr>
          <w:p w14:paraId="60934E9E" w14:textId="77777777" w:rsidR="00FE475E" w:rsidRPr="00815E4F" w:rsidRDefault="00FE47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eddit Sans" w:hAnsi="Reddit Sans"/>
                <w:sz w:val="20"/>
                <w:szCs w:val="20"/>
                <w:lang w:val="es-ES"/>
              </w:rPr>
            </w:pPr>
          </w:p>
        </w:tc>
        <w:tc>
          <w:tcPr>
            <w:tcW w:w="1583" w:type="dxa"/>
          </w:tcPr>
          <w:p w14:paraId="0E3BF897" w14:textId="77777777" w:rsidR="00FE475E" w:rsidRPr="00815E4F" w:rsidRDefault="00FE47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eddit Sans" w:hAnsi="Reddit Sans"/>
                <w:sz w:val="20"/>
                <w:szCs w:val="20"/>
                <w:lang w:val="es-ES"/>
              </w:rPr>
            </w:pPr>
          </w:p>
        </w:tc>
        <w:tc>
          <w:tcPr>
            <w:tcW w:w="1259" w:type="dxa"/>
          </w:tcPr>
          <w:p w14:paraId="2DBC6FA1" w14:textId="77777777" w:rsidR="00FE475E" w:rsidRPr="00815E4F" w:rsidRDefault="00FE47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eddit Sans" w:hAnsi="Reddit Sans"/>
                <w:sz w:val="20"/>
                <w:szCs w:val="20"/>
                <w:lang w:val="es-ES"/>
              </w:rPr>
            </w:pPr>
          </w:p>
        </w:tc>
        <w:tc>
          <w:tcPr>
            <w:tcW w:w="1858" w:type="dxa"/>
          </w:tcPr>
          <w:p w14:paraId="311344DD" w14:textId="77777777" w:rsidR="00FE475E" w:rsidRPr="00815E4F" w:rsidRDefault="00FE47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eddit Sans" w:hAnsi="Reddit Sans"/>
                <w:sz w:val="20"/>
                <w:szCs w:val="20"/>
                <w:lang w:val="es-ES"/>
              </w:rPr>
            </w:pPr>
          </w:p>
        </w:tc>
      </w:tr>
    </w:tbl>
    <w:p w14:paraId="00133B86" w14:textId="77777777" w:rsidR="007B5C73" w:rsidRPr="00815E4F" w:rsidRDefault="007B5C73">
      <w:pPr>
        <w:pStyle w:val="Ttulo2"/>
        <w:rPr>
          <w:rFonts w:ascii="Reddit Sans" w:hAnsi="Reddit Sans"/>
          <w:sz w:val="20"/>
          <w:szCs w:val="20"/>
          <w:lang w:val="es-ES"/>
        </w:rPr>
      </w:pPr>
    </w:p>
    <w:p w14:paraId="33C13331" w14:textId="10E112C6" w:rsidR="000871F0" w:rsidRPr="00815E4F" w:rsidRDefault="00A946D3">
      <w:pPr>
        <w:pStyle w:val="Ttulo2"/>
        <w:rPr>
          <w:rFonts w:ascii="Reddit Sans" w:hAnsi="Reddit Sans"/>
          <w:color w:val="000000" w:themeColor="text1"/>
          <w:sz w:val="20"/>
          <w:szCs w:val="20"/>
          <w:lang w:val="es-ES"/>
        </w:rPr>
      </w:pPr>
      <w:r w:rsidRPr="00815E4F">
        <w:rPr>
          <w:rFonts w:ascii="Reddit Sans" w:hAnsi="Reddit Sans"/>
          <w:color w:val="000000" w:themeColor="text1"/>
          <w:sz w:val="20"/>
          <w:szCs w:val="20"/>
          <w:lang w:val="es-ES"/>
        </w:rPr>
        <w:t>5. Indicadores de Cumplimiento</w:t>
      </w:r>
    </w:p>
    <w:tbl>
      <w:tblPr>
        <w:tblStyle w:val="Tablanormal1"/>
        <w:tblW w:w="0" w:type="auto"/>
        <w:tblLook w:val="04A0" w:firstRow="1" w:lastRow="0" w:firstColumn="1" w:lastColumn="0" w:noHBand="0" w:noVBand="1"/>
      </w:tblPr>
      <w:tblGrid>
        <w:gridCol w:w="3964"/>
        <w:gridCol w:w="4666"/>
      </w:tblGrid>
      <w:tr w:rsidR="00F97775" w:rsidRPr="00F97775" w14:paraId="19739944" w14:textId="01F1C52C" w:rsidTr="00F977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4" w:type="dxa"/>
          </w:tcPr>
          <w:p w14:paraId="15E8A7A1" w14:textId="77777777" w:rsidR="00F97775" w:rsidRPr="00F97775" w:rsidRDefault="00F97775" w:rsidP="00220D08">
            <w:pPr>
              <w:rPr>
                <w:rFonts w:ascii="Reddit Sans" w:hAnsi="Reddit Sans"/>
                <w:sz w:val="20"/>
                <w:szCs w:val="20"/>
                <w:lang w:val="es-ES"/>
              </w:rPr>
            </w:pPr>
            <w:proofErr w:type="spellStart"/>
            <w:r w:rsidRPr="00F97775">
              <w:rPr>
                <w:rFonts w:ascii="Reddit Sans" w:hAnsi="Reddit Sans"/>
                <w:sz w:val="20"/>
                <w:szCs w:val="20"/>
                <w:lang w:val="es-ES"/>
              </w:rPr>
              <w:t>N°</w:t>
            </w:r>
            <w:proofErr w:type="spellEnd"/>
            <w:r w:rsidRPr="00F97775">
              <w:rPr>
                <w:rFonts w:ascii="Reddit Sans" w:hAnsi="Reddit Sans"/>
                <w:sz w:val="20"/>
                <w:szCs w:val="20"/>
                <w:lang w:val="es-ES"/>
              </w:rPr>
              <w:t xml:space="preserve"> de beneficiarios atendidos:</w:t>
            </w:r>
          </w:p>
        </w:tc>
        <w:tc>
          <w:tcPr>
            <w:tcW w:w="4666" w:type="dxa"/>
          </w:tcPr>
          <w:p w14:paraId="3325EA79" w14:textId="77777777" w:rsidR="00F97775" w:rsidRPr="00F97775" w:rsidRDefault="00F97775" w:rsidP="00220D0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Reddit Sans" w:hAnsi="Reddit Sans"/>
                <w:sz w:val="20"/>
                <w:szCs w:val="20"/>
                <w:lang w:val="es-ES"/>
              </w:rPr>
            </w:pPr>
          </w:p>
        </w:tc>
      </w:tr>
      <w:tr w:rsidR="00F97775" w:rsidRPr="00F97775" w14:paraId="5613C76E" w14:textId="50A0F45B" w:rsidTr="00F977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4" w:type="dxa"/>
          </w:tcPr>
          <w:p w14:paraId="02CB8E03" w14:textId="77777777" w:rsidR="00F97775" w:rsidRPr="00F97775" w:rsidRDefault="00F97775" w:rsidP="00220D08">
            <w:pPr>
              <w:rPr>
                <w:rFonts w:ascii="Reddit Sans" w:hAnsi="Reddit Sans"/>
                <w:sz w:val="20"/>
                <w:szCs w:val="20"/>
                <w:lang w:val="es-ES"/>
              </w:rPr>
            </w:pPr>
            <w:r w:rsidRPr="00F97775">
              <w:rPr>
                <w:rFonts w:ascii="Reddit Sans" w:hAnsi="Reddit Sans"/>
                <w:sz w:val="20"/>
                <w:szCs w:val="20"/>
                <w:lang w:val="es-ES"/>
              </w:rPr>
              <w:t>Equipamiento adquirido (si aplica):</w:t>
            </w:r>
          </w:p>
        </w:tc>
        <w:tc>
          <w:tcPr>
            <w:tcW w:w="4666" w:type="dxa"/>
          </w:tcPr>
          <w:p w14:paraId="49CB3414" w14:textId="77777777" w:rsidR="00F97775" w:rsidRPr="00F97775" w:rsidRDefault="00F97775" w:rsidP="00220D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eddit Sans" w:hAnsi="Reddit Sans"/>
                <w:sz w:val="20"/>
                <w:szCs w:val="20"/>
                <w:lang w:val="es-ES"/>
              </w:rPr>
            </w:pPr>
          </w:p>
        </w:tc>
      </w:tr>
      <w:tr w:rsidR="00F97775" w:rsidRPr="00F97775" w14:paraId="789BB8DE" w14:textId="1399C81F" w:rsidTr="00F9777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4" w:type="dxa"/>
          </w:tcPr>
          <w:p w14:paraId="4FD6A599" w14:textId="77777777" w:rsidR="00F97775" w:rsidRPr="00F97775" w:rsidRDefault="00F97775" w:rsidP="00220D08">
            <w:pPr>
              <w:rPr>
                <w:rFonts w:ascii="Reddit Sans" w:hAnsi="Reddit Sans"/>
                <w:sz w:val="20"/>
                <w:szCs w:val="20"/>
                <w:lang w:val="es-ES"/>
              </w:rPr>
            </w:pPr>
            <w:r w:rsidRPr="00F97775">
              <w:rPr>
                <w:rFonts w:ascii="Reddit Sans" w:hAnsi="Reddit Sans"/>
                <w:sz w:val="20"/>
                <w:szCs w:val="20"/>
                <w:lang w:val="es-ES"/>
              </w:rPr>
              <w:t>Talleres / Capacitaciones realizadas:</w:t>
            </w:r>
          </w:p>
        </w:tc>
        <w:tc>
          <w:tcPr>
            <w:tcW w:w="4666" w:type="dxa"/>
          </w:tcPr>
          <w:p w14:paraId="0D9F1379" w14:textId="77777777" w:rsidR="00F97775" w:rsidRPr="00F97775" w:rsidRDefault="00F97775" w:rsidP="00220D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eddit Sans" w:hAnsi="Reddit Sans"/>
                <w:sz w:val="20"/>
                <w:szCs w:val="20"/>
                <w:lang w:val="es-ES"/>
              </w:rPr>
            </w:pPr>
          </w:p>
        </w:tc>
      </w:tr>
      <w:tr w:rsidR="00F97775" w:rsidRPr="00F97775" w14:paraId="497A9104" w14:textId="2ABAC401" w:rsidTr="00F977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4" w:type="dxa"/>
          </w:tcPr>
          <w:p w14:paraId="09101822" w14:textId="77777777" w:rsidR="00F97775" w:rsidRPr="00F97775" w:rsidRDefault="00F97775" w:rsidP="00220D08">
            <w:pPr>
              <w:rPr>
                <w:rFonts w:ascii="Reddit Sans" w:hAnsi="Reddit Sans"/>
                <w:sz w:val="20"/>
                <w:szCs w:val="20"/>
                <w:lang w:val="es-ES"/>
              </w:rPr>
            </w:pPr>
            <w:r w:rsidRPr="00F97775">
              <w:rPr>
                <w:rFonts w:ascii="Reddit Sans" w:hAnsi="Reddit Sans"/>
                <w:sz w:val="20"/>
                <w:szCs w:val="20"/>
                <w:lang w:val="es-ES"/>
              </w:rPr>
              <w:t>Otros indicadores relevantes:</w:t>
            </w:r>
          </w:p>
        </w:tc>
        <w:tc>
          <w:tcPr>
            <w:tcW w:w="4666" w:type="dxa"/>
          </w:tcPr>
          <w:p w14:paraId="59FE12EF" w14:textId="77777777" w:rsidR="00F97775" w:rsidRPr="00F97775" w:rsidRDefault="00F97775" w:rsidP="00220D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eddit Sans" w:hAnsi="Reddit Sans"/>
                <w:sz w:val="20"/>
                <w:szCs w:val="20"/>
                <w:lang w:val="es-ES"/>
              </w:rPr>
            </w:pPr>
          </w:p>
        </w:tc>
      </w:tr>
    </w:tbl>
    <w:p w14:paraId="351C9604" w14:textId="77777777" w:rsidR="00E36425" w:rsidRPr="00E36425" w:rsidRDefault="00E36425" w:rsidP="00E36425">
      <w:pPr>
        <w:rPr>
          <w:lang w:val="es-ES"/>
        </w:rPr>
      </w:pPr>
    </w:p>
    <w:p w14:paraId="4CC6935F" w14:textId="3DB20AF3" w:rsidR="003D512A" w:rsidRPr="0040038D" w:rsidRDefault="00A946D3" w:rsidP="0040038D">
      <w:pPr>
        <w:pStyle w:val="Ttulo2"/>
        <w:rPr>
          <w:rFonts w:ascii="Reddit Sans" w:hAnsi="Reddit Sans"/>
          <w:color w:val="000000" w:themeColor="text1"/>
          <w:sz w:val="20"/>
          <w:szCs w:val="20"/>
          <w:lang w:val="es-ES"/>
        </w:rPr>
      </w:pPr>
      <w:r w:rsidRPr="00815E4F">
        <w:rPr>
          <w:rFonts w:ascii="Reddit Sans" w:hAnsi="Reddit Sans"/>
          <w:color w:val="000000" w:themeColor="text1"/>
          <w:sz w:val="20"/>
          <w:szCs w:val="20"/>
          <w:lang w:val="es-ES"/>
        </w:rPr>
        <w:t>6. Ejecución Presupuestaria</w:t>
      </w:r>
    </w:p>
    <w:tbl>
      <w:tblPr>
        <w:tblStyle w:val="Tablanormal3"/>
        <w:tblW w:w="0" w:type="auto"/>
        <w:tblLook w:val="04A0" w:firstRow="1" w:lastRow="0" w:firstColumn="1" w:lastColumn="0" w:noHBand="0" w:noVBand="1"/>
      </w:tblPr>
      <w:tblGrid>
        <w:gridCol w:w="1904"/>
        <w:gridCol w:w="1618"/>
        <w:gridCol w:w="1636"/>
        <w:gridCol w:w="1624"/>
        <w:gridCol w:w="1858"/>
      </w:tblGrid>
      <w:tr w:rsidR="000871F0" w:rsidRPr="00815E4F" w14:paraId="4CF9B510" w14:textId="77777777" w:rsidTr="00FE475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904" w:type="dxa"/>
          </w:tcPr>
          <w:p w14:paraId="55CBADF8" w14:textId="77777777" w:rsidR="000871F0" w:rsidRPr="00815E4F" w:rsidRDefault="00A946D3">
            <w:pPr>
              <w:rPr>
                <w:rFonts w:ascii="Reddit Sans" w:hAnsi="Reddit Sans"/>
                <w:sz w:val="20"/>
                <w:szCs w:val="20"/>
                <w:lang w:val="es-ES"/>
              </w:rPr>
            </w:pPr>
            <w:r w:rsidRPr="00815E4F">
              <w:rPr>
                <w:rFonts w:ascii="Reddit Sans" w:hAnsi="Reddit Sans"/>
                <w:sz w:val="20"/>
                <w:szCs w:val="20"/>
                <w:lang w:val="es-ES"/>
              </w:rPr>
              <w:t>Ítem Presupuestario</w:t>
            </w:r>
          </w:p>
        </w:tc>
        <w:tc>
          <w:tcPr>
            <w:tcW w:w="1618" w:type="dxa"/>
          </w:tcPr>
          <w:p w14:paraId="01DDE3D5" w14:textId="77777777" w:rsidR="000871F0" w:rsidRPr="00815E4F" w:rsidRDefault="00A946D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Reddit Sans" w:hAnsi="Reddit Sans"/>
                <w:sz w:val="20"/>
                <w:szCs w:val="20"/>
                <w:lang w:val="es-ES"/>
              </w:rPr>
            </w:pPr>
            <w:r w:rsidRPr="00815E4F">
              <w:rPr>
                <w:rFonts w:ascii="Reddit Sans" w:hAnsi="Reddit Sans"/>
                <w:sz w:val="20"/>
                <w:szCs w:val="20"/>
                <w:lang w:val="es-ES"/>
              </w:rPr>
              <w:t>Monto Asignado</w:t>
            </w:r>
          </w:p>
        </w:tc>
        <w:tc>
          <w:tcPr>
            <w:tcW w:w="1636" w:type="dxa"/>
          </w:tcPr>
          <w:p w14:paraId="387A0299" w14:textId="77777777" w:rsidR="000871F0" w:rsidRPr="00815E4F" w:rsidRDefault="00A946D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Reddit Sans" w:hAnsi="Reddit Sans"/>
                <w:sz w:val="20"/>
                <w:szCs w:val="20"/>
                <w:lang w:val="es-ES"/>
              </w:rPr>
            </w:pPr>
            <w:r w:rsidRPr="00815E4F">
              <w:rPr>
                <w:rFonts w:ascii="Reddit Sans" w:hAnsi="Reddit Sans"/>
                <w:sz w:val="20"/>
                <w:szCs w:val="20"/>
                <w:lang w:val="es-ES"/>
              </w:rPr>
              <w:t>Monto Ejecutado</w:t>
            </w:r>
          </w:p>
        </w:tc>
        <w:tc>
          <w:tcPr>
            <w:tcW w:w="1624" w:type="dxa"/>
          </w:tcPr>
          <w:p w14:paraId="3BC28578" w14:textId="77777777" w:rsidR="000871F0" w:rsidRPr="00815E4F" w:rsidRDefault="00A946D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Reddit Sans" w:hAnsi="Reddit Sans"/>
                <w:sz w:val="20"/>
                <w:szCs w:val="20"/>
                <w:lang w:val="es-ES"/>
              </w:rPr>
            </w:pPr>
            <w:r w:rsidRPr="00815E4F">
              <w:rPr>
                <w:rFonts w:ascii="Reddit Sans" w:hAnsi="Reddit Sans"/>
                <w:sz w:val="20"/>
                <w:szCs w:val="20"/>
                <w:lang w:val="es-ES"/>
              </w:rPr>
              <w:t>% Ejecución</w:t>
            </w:r>
          </w:p>
        </w:tc>
        <w:tc>
          <w:tcPr>
            <w:tcW w:w="1858" w:type="dxa"/>
          </w:tcPr>
          <w:p w14:paraId="30872DED" w14:textId="77777777" w:rsidR="000871F0" w:rsidRPr="00815E4F" w:rsidRDefault="00A946D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Reddit Sans" w:hAnsi="Reddit Sans"/>
                <w:sz w:val="20"/>
                <w:szCs w:val="20"/>
                <w:lang w:val="es-ES"/>
              </w:rPr>
            </w:pPr>
            <w:r w:rsidRPr="00815E4F">
              <w:rPr>
                <w:rFonts w:ascii="Reddit Sans" w:hAnsi="Reddit Sans"/>
                <w:sz w:val="20"/>
                <w:szCs w:val="20"/>
                <w:lang w:val="es-ES"/>
              </w:rPr>
              <w:t>Observaciones</w:t>
            </w:r>
          </w:p>
        </w:tc>
      </w:tr>
      <w:tr w:rsidR="000871F0" w:rsidRPr="00815E4F" w14:paraId="5A8221D2" w14:textId="77777777" w:rsidTr="00FE475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4" w:type="dxa"/>
          </w:tcPr>
          <w:p w14:paraId="22A40A18" w14:textId="77777777" w:rsidR="000871F0" w:rsidRPr="00815E4F" w:rsidRDefault="000871F0">
            <w:pPr>
              <w:rPr>
                <w:rFonts w:ascii="Reddit Sans" w:hAnsi="Reddit Sans"/>
                <w:sz w:val="20"/>
                <w:szCs w:val="20"/>
                <w:lang w:val="es-ES"/>
              </w:rPr>
            </w:pPr>
          </w:p>
        </w:tc>
        <w:tc>
          <w:tcPr>
            <w:tcW w:w="1618" w:type="dxa"/>
          </w:tcPr>
          <w:p w14:paraId="0A24080C" w14:textId="77777777" w:rsidR="000871F0" w:rsidRPr="00815E4F" w:rsidRDefault="000871F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eddit Sans" w:hAnsi="Reddit Sans"/>
                <w:sz w:val="20"/>
                <w:szCs w:val="20"/>
                <w:lang w:val="es-ES"/>
              </w:rPr>
            </w:pPr>
          </w:p>
        </w:tc>
        <w:tc>
          <w:tcPr>
            <w:tcW w:w="1636" w:type="dxa"/>
          </w:tcPr>
          <w:p w14:paraId="23557938" w14:textId="77777777" w:rsidR="000871F0" w:rsidRPr="00815E4F" w:rsidRDefault="000871F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eddit Sans" w:hAnsi="Reddit Sans"/>
                <w:sz w:val="20"/>
                <w:szCs w:val="20"/>
                <w:lang w:val="es-ES"/>
              </w:rPr>
            </w:pPr>
          </w:p>
        </w:tc>
        <w:tc>
          <w:tcPr>
            <w:tcW w:w="1624" w:type="dxa"/>
          </w:tcPr>
          <w:p w14:paraId="2118306A" w14:textId="77777777" w:rsidR="000871F0" w:rsidRPr="00815E4F" w:rsidRDefault="000871F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eddit Sans" w:hAnsi="Reddit Sans"/>
                <w:sz w:val="20"/>
                <w:szCs w:val="20"/>
                <w:lang w:val="es-ES"/>
              </w:rPr>
            </w:pPr>
          </w:p>
        </w:tc>
        <w:tc>
          <w:tcPr>
            <w:tcW w:w="1858" w:type="dxa"/>
          </w:tcPr>
          <w:p w14:paraId="38060888" w14:textId="77777777" w:rsidR="000871F0" w:rsidRPr="00815E4F" w:rsidRDefault="000871F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eddit Sans" w:hAnsi="Reddit Sans"/>
                <w:sz w:val="20"/>
                <w:szCs w:val="20"/>
                <w:lang w:val="es-ES"/>
              </w:rPr>
            </w:pPr>
          </w:p>
        </w:tc>
      </w:tr>
      <w:tr w:rsidR="000871F0" w:rsidRPr="00815E4F" w14:paraId="205C6677" w14:textId="77777777" w:rsidTr="00FE475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4" w:type="dxa"/>
          </w:tcPr>
          <w:p w14:paraId="4D585C04" w14:textId="77777777" w:rsidR="000871F0" w:rsidRPr="00815E4F" w:rsidRDefault="000871F0">
            <w:pPr>
              <w:rPr>
                <w:rFonts w:ascii="Reddit Sans" w:hAnsi="Reddit Sans"/>
                <w:sz w:val="20"/>
                <w:szCs w:val="20"/>
                <w:lang w:val="es-ES"/>
              </w:rPr>
            </w:pPr>
          </w:p>
        </w:tc>
        <w:tc>
          <w:tcPr>
            <w:tcW w:w="1618" w:type="dxa"/>
          </w:tcPr>
          <w:p w14:paraId="51CEE06A" w14:textId="77777777" w:rsidR="000871F0" w:rsidRPr="00815E4F" w:rsidRDefault="000871F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eddit Sans" w:hAnsi="Reddit Sans"/>
                <w:sz w:val="20"/>
                <w:szCs w:val="20"/>
                <w:lang w:val="es-ES"/>
              </w:rPr>
            </w:pPr>
          </w:p>
        </w:tc>
        <w:tc>
          <w:tcPr>
            <w:tcW w:w="1636" w:type="dxa"/>
          </w:tcPr>
          <w:p w14:paraId="08842FFB" w14:textId="77777777" w:rsidR="000871F0" w:rsidRPr="00815E4F" w:rsidRDefault="000871F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eddit Sans" w:hAnsi="Reddit Sans"/>
                <w:sz w:val="20"/>
                <w:szCs w:val="20"/>
                <w:lang w:val="es-ES"/>
              </w:rPr>
            </w:pPr>
          </w:p>
        </w:tc>
        <w:tc>
          <w:tcPr>
            <w:tcW w:w="1624" w:type="dxa"/>
          </w:tcPr>
          <w:p w14:paraId="5231721F" w14:textId="77777777" w:rsidR="000871F0" w:rsidRPr="00815E4F" w:rsidRDefault="000871F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eddit Sans" w:hAnsi="Reddit Sans"/>
                <w:sz w:val="20"/>
                <w:szCs w:val="20"/>
                <w:lang w:val="es-ES"/>
              </w:rPr>
            </w:pPr>
          </w:p>
        </w:tc>
        <w:tc>
          <w:tcPr>
            <w:tcW w:w="1858" w:type="dxa"/>
          </w:tcPr>
          <w:p w14:paraId="4DF3E31B" w14:textId="77777777" w:rsidR="000871F0" w:rsidRPr="00815E4F" w:rsidRDefault="000871F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eddit Sans" w:hAnsi="Reddit Sans"/>
                <w:sz w:val="20"/>
                <w:szCs w:val="20"/>
                <w:lang w:val="es-ES"/>
              </w:rPr>
            </w:pPr>
          </w:p>
        </w:tc>
      </w:tr>
      <w:tr w:rsidR="00FE475E" w:rsidRPr="00815E4F" w14:paraId="0749596C" w14:textId="77777777" w:rsidTr="00FE475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4" w:type="dxa"/>
          </w:tcPr>
          <w:p w14:paraId="51771CFC" w14:textId="77777777" w:rsidR="00FE475E" w:rsidRPr="00815E4F" w:rsidRDefault="00FE475E">
            <w:pPr>
              <w:rPr>
                <w:rFonts w:ascii="Reddit Sans" w:hAnsi="Reddit Sans"/>
                <w:sz w:val="20"/>
                <w:szCs w:val="20"/>
                <w:lang w:val="es-ES"/>
              </w:rPr>
            </w:pPr>
          </w:p>
        </w:tc>
        <w:tc>
          <w:tcPr>
            <w:tcW w:w="1618" w:type="dxa"/>
          </w:tcPr>
          <w:p w14:paraId="619FD72C" w14:textId="77777777" w:rsidR="00FE475E" w:rsidRPr="00815E4F" w:rsidRDefault="00FE47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eddit Sans" w:hAnsi="Reddit Sans"/>
                <w:sz w:val="20"/>
                <w:szCs w:val="20"/>
                <w:lang w:val="es-ES"/>
              </w:rPr>
            </w:pPr>
          </w:p>
        </w:tc>
        <w:tc>
          <w:tcPr>
            <w:tcW w:w="1636" w:type="dxa"/>
          </w:tcPr>
          <w:p w14:paraId="4C0E94D7" w14:textId="77777777" w:rsidR="00FE475E" w:rsidRPr="00815E4F" w:rsidRDefault="00FE47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eddit Sans" w:hAnsi="Reddit Sans"/>
                <w:sz w:val="20"/>
                <w:szCs w:val="20"/>
                <w:lang w:val="es-ES"/>
              </w:rPr>
            </w:pPr>
          </w:p>
        </w:tc>
        <w:tc>
          <w:tcPr>
            <w:tcW w:w="1624" w:type="dxa"/>
          </w:tcPr>
          <w:p w14:paraId="6670DE7C" w14:textId="77777777" w:rsidR="00FE475E" w:rsidRPr="00815E4F" w:rsidRDefault="00FE47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eddit Sans" w:hAnsi="Reddit Sans"/>
                <w:sz w:val="20"/>
                <w:szCs w:val="20"/>
                <w:lang w:val="es-ES"/>
              </w:rPr>
            </w:pPr>
          </w:p>
        </w:tc>
        <w:tc>
          <w:tcPr>
            <w:tcW w:w="1858" w:type="dxa"/>
          </w:tcPr>
          <w:p w14:paraId="131427D9" w14:textId="77777777" w:rsidR="00FE475E" w:rsidRPr="00815E4F" w:rsidRDefault="00FE47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eddit Sans" w:hAnsi="Reddit Sans"/>
                <w:sz w:val="20"/>
                <w:szCs w:val="20"/>
                <w:lang w:val="es-ES"/>
              </w:rPr>
            </w:pPr>
          </w:p>
        </w:tc>
      </w:tr>
      <w:tr w:rsidR="00FE475E" w:rsidRPr="00815E4F" w14:paraId="1805D693" w14:textId="77777777" w:rsidTr="00FE475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4" w:type="dxa"/>
          </w:tcPr>
          <w:p w14:paraId="23F83072" w14:textId="77777777" w:rsidR="00FE475E" w:rsidRPr="00815E4F" w:rsidRDefault="00FE475E">
            <w:pPr>
              <w:rPr>
                <w:rFonts w:ascii="Reddit Sans" w:hAnsi="Reddit Sans"/>
                <w:sz w:val="20"/>
                <w:szCs w:val="20"/>
                <w:lang w:val="es-ES"/>
              </w:rPr>
            </w:pPr>
          </w:p>
        </w:tc>
        <w:tc>
          <w:tcPr>
            <w:tcW w:w="1618" w:type="dxa"/>
          </w:tcPr>
          <w:p w14:paraId="03673F56" w14:textId="77777777" w:rsidR="00FE475E" w:rsidRPr="00815E4F" w:rsidRDefault="00FE475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eddit Sans" w:hAnsi="Reddit Sans"/>
                <w:sz w:val="20"/>
                <w:szCs w:val="20"/>
                <w:lang w:val="es-ES"/>
              </w:rPr>
            </w:pPr>
          </w:p>
        </w:tc>
        <w:tc>
          <w:tcPr>
            <w:tcW w:w="1636" w:type="dxa"/>
          </w:tcPr>
          <w:p w14:paraId="2AF58961" w14:textId="77777777" w:rsidR="00FE475E" w:rsidRPr="00815E4F" w:rsidRDefault="00FE475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eddit Sans" w:hAnsi="Reddit Sans"/>
                <w:sz w:val="20"/>
                <w:szCs w:val="20"/>
                <w:lang w:val="es-ES"/>
              </w:rPr>
            </w:pPr>
          </w:p>
        </w:tc>
        <w:tc>
          <w:tcPr>
            <w:tcW w:w="1624" w:type="dxa"/>
          </w:tcPr>
          <w:p w14:paraId="28A41E7D" w14:textId="77777777" w:rsidR="00FE475E" w:rsidRPr="00815E4F" w:rsidRDefault="00FE475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eddit Sans" w:hAnsi="Reddit Sans"/>
                <w:sz w:val="20"/>
                <w:szCs w:val="20"/>
                <w:lang w:val="es-ES"/>
              </w:rPr>
            </w:pPr>
          </w:p>
        </w:tc>
        <w:tc>
          <w:tcPr>
            <w:tcW w:w="1858" w:type="dxa"/>
          </w:tcPr>
          <w:p w14:paraId="3B32697E" w14:textId="77777777" w:rsidR="00FE475E" w:rsidRPr="00815E4F" w:rsidRDefault="00FE475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eddit Sans" w:hAnsi="Reddit Sans"/>
                <w:sz w:val="20"/>
                <w:szCs w:val="20"/>
                <w:lang w:val="es-ES"/>
              </w:rPr>
            </w:pPr>
          </w:p>
        </w:tc>
      </w:tr>
      <w:tr w:rsidR="00FE475E" w:rsidRPr="00815E4F" w14:paraId="2B99F2E2" w14:textId="77777777" w:rsidTr="00FE475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4" w:type="dxa"/>
          </w:tcPr>
          <w:p w14:paraId="33058A0A" w14:textId="77777777" w:rsidR="00FE475E" w:rsidRPr="00815E4F" w:rsidRDefault="00FE475E">
            <w:pPr>
              <w:rPr>
                <w:rFonts w:ascii="Reddit Sans" w:hAnsi="Reddit Sans"/>
                <w:sz w:val="20"/>
                <w:szCs w:val="20"/>
                <w:lang w:val="es-ES"/>
              </w:rPr>
            </w:pPr>
          </w:p>
        </w:tc>
        <w:tc>
          <w:tcPr>
            <w:tcW w:w="1618" w:type="dxa"/>
          </w:tcPr>
          <w:p w14:paraId="768D63CB" w14:textId="77777777" w:rsidR="00FE475E" w:rsidRPr="00815E4F" w:rsidRDefault="00FE47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eddit Sans" w:hAnsi="Reddit Sans"/>
                <w:sz w:val="20"/>
                <w:szCs w:val="20"/>
                <w:lang w:val="es-ES"/>
              </w:rPr>
            </w:pPr>
          </w:p>
        </w:tc>
        <w:tc>
          <w:tcPr>
            <w:tcW w:w="1636" w:type="dxa"/>
          </w:tcPr>
          <w:p w14:paraId="293A4B7F" w14:textId="77777777" w:rsidR="00FE475E" w:rsidRPr="00815E4F" w:rsidRDefault="00FE47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eddit Sans" w:hAnsi="Reddit Sans"/>
                <w:sz w:val="20"/>
                <w:szCs w:val="20"/>
                <w:lang w:val="es-ES"/>
              </w:rPr>
            </w:pPr>
          </w:p>
        </w:tc>
        <w:tc>
          <w:tcPr>
            <w:tcW w:w="1624" w:type="dxa"/>
          </w:tcPr>
          <w:p w14:paraId="3C6F1E6E" w14:textId="77777777" w:rsidR="00FE475E" w:rsidRPr="00815E4F" w:rsidRDefault="00FE47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eddit Sans" w:hAnsi="Reddit Sans"/>
                <w:sz w:val="20"/>
                <w:szCs w:val="20"/>
                <w:lang w:val="es-ES"/>
              </w:rPr>
            </w:pPr>
          </w:p>
        </w:tc>
        <w:tc>
          <w:tcPr>
            <w:tcW w:w="1858" w:type="dxa"/>
          </w:tcPr>
          <w:p w14:paraId="0DEF2CE5" w14:textId="77777777" w:rsidR="00FE475E" w:rsidRPr="00815E4F" w:rsidRDefault="00FE47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eddit Sans" w:hAnsi="Reddit Sans"/>
                <w:sz w:val="20"/>
                <w:szCs w:val="20"/>
                <w:lang w:val="es-ES"/>
              </w:rPr>
            </w:pPr>
          </w:p>
        </w:tc>
      </w:tr>
      <w:tr w:rsidR="00F97775" w:rsidRPr="00F97775" w14:paraId="093A8A7C" w14:textId="77777777" w:rsidTr="00F9777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30" w:type="dxa"/>
            <w:gridSpan w:val="5"/>
          </w:tcPr>
          <w:p w14:paraId="3A1D1850" w14:textId="77777777" w:rsidR="00F97775" w:rsidRPr="00F97775" w:rsidRDefault="00F97775" w:rsidP="00894203">
            <w:pPr>
              <w:rPr>
                <w:rFonts w:ascii="Reddit Sans" w:hAnsi="Reddit Sans"/>
                <w:sz w:val="20"/>
                <w:szCs w:val="20"/>
                <w:lang w:val="es-ES"/>
              </w:rPr>
            </w:pPr>
            <w:proofErr w:type="gramStart"/>
            <w:r w:rsidRPr="00F97775">
              <w:rPr>
                <w:rFonts w:ascii="Reddit Sans" w:hAnsi="Reddit Sans"/>
                <w:sz w:val="20"/>
                <w:szCs w:val="20"/>
                <w:lang w:val="es-ES"/>
              </w:rPr>
              <w:t>Total</w:t>
            </w:r>
            <w:proofErr w:type="gramEnd"/>
            <w:r w:rsidRPr="00F97775">
              <w:rPr>
                <w:rFonts w:ascii="Reddit Sans" w:hAnsi="Reddit Sans"/>
                <w:sz w:val="20"/>
                <w:szCs w:val="20"/>
                <w:lang w:val="es-ES"/>
              </w:rPr>
              <w:t xml:space="preserve"> Ejecutado:</w:t>
            </w:r>
          </w:p>
        </w:tc>
      </w:tr>
      <w:tr w:rsidR="00F97775" w:rsidRPr="00F97775" w14:paraId="076DE3B3" w14:textId="77777777" w:rsidTr="00F977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30" w:type="dxa"/>
            <w:gridSpan w:val="5"/>
          </w:tcPr>
          <w:p w14:paraId="25DF6D39" w14:textId="77777777" w:rsidR="00F97775" w:rsidRPr="00F97775" w:rsidRDefault="00F97775" w:rsidP="00894203">
            <w:pPr>
              <w:rPr>
                <w:rFonts w:ascii="Reddit Sans" w:hAnsi="Reddit Sans"/>
                <w:sz w:val="20"/>
                <w:szCs w:val="20"/>
                <w:lang w:val="es-ES"/>
              </w:rPr>
            </w:pPr>
            <w:r w:rsidRPr="00F97775">
              <w:rPr>
                <w:rFonts w:ascii="Reddit Sans" w:hAnsi="Reddit Sans"/>
                <w:sz w:val="20"/>
                <w:szCs w:val="20"/>
                <w:lang w:val="es-ES"/>
              </w:rPr>
              <w:t>Saldo Restante (si aplica):</w:t>
            </w:r>
          </w:p>
        </w:tc>
      </w:tr>
    </w:tbl>
    <w:p w14:paraId="753BC567" w14:textId="77777777" w:rsidR="000871F0" w:rsidRPr="00815E4F" w:rsidRDefault="00A946D3">
      <w:pPr>
        <w:pStyle w:val="Ttulo2"/>
        <w:rPr>
          <w:rFonts w:ascii="Reddit Sans" w:hAnsi="Reddit Sans"/>
          <w:color w:val="000000" w:themeColor="text1"/>
          <w:sz w:val="20"/>
          <w:szCs w:val="20"/>
          <w:lang w:val="es-ES"/>
        </w:rPr>
      </w:pPr>
      <w:r w:rsidRPr="00815E4F">
        <w:rPr>
          <w:rFonts w:ascii="Reddit Sans" w:hAnsi="Reddit Sans"/>
          <w:color w:val="000000" w:themeColor="text1"/>
          <w:sz w:val="20"/>
          <w:szCs w:val="20"/>
          <w:lang w:val="es-ES"/>
        </w:rPr>
        <w:t>7. Dificultades Encontradas</w:t>
      </w:r>
    </w:p>
    <w:p w14:paraId="1110F190" w14:textId="77777777" w:rsidR="000871F0" w:rsidRDefault="00A946D3">
      <w:pPr>
        <w:rPr>
          <w:rFonts w:ascii="Reddit Sans" w:hAnsi="Reddit Sans"/>
          <w:sz w:val="20"/>
          <w:szCs w:val="20"/>
          <w:lang w:val="es-ES"/>
        </w:rPr>
      </w:pPr>
      <w:r w:rsidRPr="00815E4F">
        <w:rPr>
          <w:rFonts w:ascii="Reddit Sans" w:hAnsi="Reddit Sans"/>
          <w:sz w:val="20"/>
          <w:szCs w:val="20"/>
          <w:lang w:val="es-ES"/>
        </w:rPr>
        <w:t>Describir brevemente las principales dificultades o imprevistos que afectaron la ejecución del proyecto y cómo se abordaron.</w:t>
      </w:r>
    </w:p>
    <w:tbl>
      <w:tblPr>
        <w:tblStyle w:val="Tablaconcuadrcula"/>
        <w:tblW w:w="8642" w:type="dxa"/>
        <w:tblLook w:val="04A0" w:firstRow="1" w:lastRow="0" w:firstColumn="1" w:lastColumn="0" w:noHBand="0" w:noVBand="1"/>
      </w:tblPr>
      <w:tblGrid>
        <w:gridCol w:w="8642"/>
      </w:tblGrid>
      <w:tr w:rsidR="000F7AB9" w:rsidRPr="00E36425" w14:paraId="5E650354" w14:textId="77777777" w:rsidTr="0040038D">
        <w:trPr>
          <w:trHeight w:val="1848"/>
        </w:trPr>
        <w:tc>
          <w:tcPr>
            <w:tcW w:w="8642" w:type="dxa"/>
          </w:tcPr>
          <w:p w14:paraId="3F37E550" w14:textId="77777777" w:rsidR="000F7AB9" w:rsidRDefault="000F7AB9">
            <w:pPr>
              <w:rPr>
                <w:rFonts w:ascii="Reddit Sans" w:hAnsi="Reddit Sans"/>
                <w:sz w:val="20"/>
                <w:szCs w:val="20"/>
                <w:lang w:val="es-ES"/>
              </w:rPr>
            </w:pPr>
            <w:bookmarkStart w:id="0" w:name="_Hlk202254123"/>
          </w:p>
        </w:tc>
      </w:tr>
      <w:bookmarkEnd w:id="0"/>
    </w:tbl>
    <w:p w14:paraId="6569FE5A" w14:textId="77777777" w:rsidR="000F7AB9" w:rsidRPr="00815E4F" w:rsidRDefault="000F7AB9">
      <w:pPr>
        <w:rPr>
          <w:rFonts w:ascii="Reddit Sans" w:hAnsi="Reddit Sans"/>
          <w:sz w:val="20"/>
          <w:szCs w:val="20"/>
          <w:lang w:val="es-ES"/>
        </w:rPr>
      </w:pPr>
    </w:p>
    <w:p w14:paraId="520FDF94" w14:textId="2436942D" w:rsidR="000871F0" w:rsidRPr="00815E4F" w:rsidRDefault="00A946D3">
      <w:pPr>
        <w:pStyle w:val="Ttulo2"/>
        <w:rPr>
          <w:rFonts w:ascii="Reddit Sans" w:hAnsi="Reddit Sans"/>
          <w:color w:val="000000" w:themeColor="text1"/>
          <w:sz w:val="20"/>
          <w:szCs w:val="20"/>
          <w:lang w:val="es-ES"/>
        </w:rPr>
      </w:pPr>
      <w:r w:rsidRPr="00815E4F">
        <w:rPr>
          <w:rFonts w:ascii="Reddit Sans" w:hAnsi="Reddit Sans"/>
          <w:color w:val="000000" w:themeColor="text1"/>
          <w:sz w:val="20"/>
          <w:szCs w:val="20"/>
          <w:lang w:val="es-ES"/>
        </w:rPr>
        <w:t>8. Proyecciones (solo para informe parcial)</w:t>
      </w:r>
    </w:p>
    <w:p w14:paraId="4601086F" w14:textId="77777777" w:rsidR="000871F0" w:rsidRDefault="00A946D3">
      <w:pPr>
        <w:rPr>
          <w:rFonts w:ascii="Reddit Sans" w:hAnsi="Reddit Sans"/>
          <w:sz w:val="20"/>
          <w:szCs w:val="20"/>
          <w:lang w:val="es-ES"/>
        </w:rPr>
      </w:pPr>
      <w:r w:rsidRPr="00815E4F">
        <w:rPr>
          <w:rFonts w:ascii="Reddit Sans" w:hAnsi="Reddit Sans"/>
          <w:sz w:val="20"/>
          <w:szCs w:val="20"/>
          <w:lang w:val="es-ES"/>
        </w:rPr>
        <w:t>Acciones planificadas para la siguiente etapa del proyecto.</w:t>
      </w:r>
    </w:p>
    <w:tbl>
      <w:tblPr>
        <w:tblStyle w:val="Tablaconcuadrcula"/>
        <w:tblW w:w="8642" w:type="dxa"/>
        <w:tblLook w:val="04A0" w:firstRow="1" w:lastRow="0" w:firstColumn="1" w:lastColumn="0" w:noHBand="0" w:noVBand="1"/>
      </w:tblPr>
      <w:tblGrid>
        <w:gridCol w:w="8642"/>
      </w:tblGrid>
      <w:tr w:rsidR="000F7AB9" w:rsidRPr="00E36425" w14:paraId="2A242005" w14:textId="77777777" w:rsidTr="00E36425">
        <w:trPr>
          <w:trHeight w:val="2336"/>
        </w:trPr>
        <w:tc>
          <w:tcPr>
            <w:tcW w:w="8642" w:type="dxa"/>
          </w:tcPr>
          <w:p w14:paraId="29C949E2" w14:textId="77777777" w:rsidR="000F7AB9" w:rsidRDefault="000F7AB9">
            <w:pPr>
              <w:rPr>
                <w:rFonts w:ascii="Reddit Sans" w:hAnsi="Reddit Sans"/>
                <w:sz w:val="20"/>
                <w:szCs w:val="20"/>
                <w:lang w:val="es-ES"/>
              </w:rPr>
            </w:pPr>
          </w:p>
        </w:tc>
      </w:tr>
    </w:tbl>
    <w:p w14:paraId="0B4A8842" w14:textId="02B1558E" w:rsidR="000F7AB9" w:rsidRDefault="000F7AB9">
      <w:pPr>
        <w:rPr>
          <w:rFonts w:ascii="Reddit Sans" w:hAnsi="Reddit Sans"/>
          <w:sz w:val="20"/>
          <w:szCs w:val="20"/>
          <w:lang w:val="es-ES"/>
        </w:rPr>
      </w:pPr>
    </w:p>
    <w:p w14:paraId="682BD996" w14:textId="754747C0" w:rsidR="00085C9F" w:rsidRDefault="00085C9F">
      <w:pPr>
        <w:rPr>
          <w:rFonts w:ascii="Reddit Sans" w:hAnsi="Reddit Sans"/>
          <w:sz w:val="20"/>
          <w:szCs w:val="20"/>
          <w:lang w:val="es-ES"/>
        </w:rPr>
      </w:pPr>
    </w:p>
    <w:p w14:paraId="4A98960C" w14:textId="5AC12998" w:rsidR="00085C9F" w:rsidRDefault="00085C9F">
      <w:pPr>
        <w:rPr>
          <w:rFonts w:ascii="Reddit Sans" w:hAnsi="Reddit Sans"/>
          <w:sz w:val="20"/>
          <w:szCs w:val="20"/>
          <w:lang w:val="es-ES"/>
        </w:rPr>
      </w:pPr>
    </w:p>
    <w:p w14:paraId="3F6580E3" w14:textId="340E680C" w:rsidR="00085C9F" w:rsidRDefault="00085C9F">
      <w:pPr>
        <w:rPr>
          <w:rFonts w:ascii="Reddit Sans" w:hAnsi="Reddit Sans"/>
          <w:sz w:val="20"/>
          <w:szCs w:val="20"/>
          <w:lang w:val="es-ES"/>
        </w:rPr>
      </w:pPr>
    </w:p>
    <w:p w14:paraId="27BA5732" w14:textId="77777777" w:rsidR="00085C9F" w:rsidRPr="00815E4F" w:rsidRDefault="00085C9F">
      <w:pPr>
        <w:rPr>
          <w:rFonts w:ascii="Reddit Sans" w:hAnsi="Reddit Sans"/>
          <w:sz w:val="20"/>
          <w:szCs w:val="20"/>
          <w:lang w:val="es-ES"/>
        </w:rPr>
      </w:pPr>
    </w:p>
    <w:p w14:paraId="30AD51BB" w14:textId="77777777" w:rsidR="000871F0" w:rsidRPr="00815E4F" w:rsidRDefault="00A946D3">
      <w:pPr>
        <w:pStyle w:val="Ttulo2"/>
        <w:rPr>
          <w:rFonts w:ascii="Reddit Sans" w:hAnsi="Reddit Sans"/>
          <w:color w:val="000000" w:themeColor="text1"/>
          <w:sz w:val="20"/>
          <w:szCs w:val="20"/>
          <w:lang w:val="es-ES"/>
        </w:rPr>
      </w:pPr>
      <w:r w:rsidRPr="00815E4F">
        <w:rPr>
          <w:rFonts w:ascii="Reddit Sans" w:hAnsi="Reddit Sans"/>
          <w:color w:val="000000" w:themeColor="text1"/>
          <w:sz w:val="20"/>
          <w:szCs w:val="20"/>
          <w:lang w:val="es-ES"/>
        </w:rPr>
        <w:t>9. Conclusiones y Recomendaciones (solo para informe final)</w:t>
      </w:r>
    </w:p>
    <w:p w14:paraId="042550BF" w14:textId="77777777" w:rsidR="000871F0" w:rsidRDefault="00A946D3">
      <w:pPr>
        <w:rPr>
          <w:rFonts w:ascii="Reddit Sans" w:hAnsi="Reddit Sans"/>
          <w:sz w:val="20"/>
          <w:szCs w:val="20"/>
          <w:lang w:val="es-ES"/>
        </w:rPr>
      </w:pPr>
      <w:r w:rsidRPr="00815E4F">
        <w:rPr>
          <w:rFonts w:ascii="Reddit Sans" w:hAnsi="Reddit Sans"/>
          <w:sz w:val="20"/>
          <w:szCs w:val="20"/>
          <w:lang w:val="es-ES"/>
        </w:rPr>
        <w:t>Lecciones aprendidas, impacto en la comunidad o en la actividad pesquera, sugerencias para futuras convocatorias.</w:t>
      </w:r>
    </w:p>
    <w:tbl>
      <w:tblPr>
        <w:tblStyle w:val="Tablaconcuadrcula"/>
        <w:tblW w:w="8642" w:type="dxa"/>
        <w:tblLook w:val="04A0" w:firstRow="1" w:lastRow="0" w:firstColumn="1" w:lastColumn="0" w:noHBand="0" w:noVBand="1"/>
      </w:tblPr>
      <w:tblGrid>
        <w:gridCol w:w="8642"/>
      </w:tblGrid>
      <w:tr w:rsidR="000F7AB9" w:rsidRPr="00E36425" w14:paraId="463D2682" w14:textId="77777777" w:rsidTr="00E36425">
        <w:trPr>
          <w:trHeight w:val="2079"/>
        </w:trPr>
        <w:tc>
          <w:tcPr>
            <w:tcW w:w="8642" w:type="dxa"/>
          </w:tcPr>
          <w:p w14:paraId="38FC6861" w14:textId="77777777" w:rsidR="000F7AB9" w:rsidRDefault="000F7AB9">
            <w:pPr>
              <w:rPr>
                <w:rFonts w:ascii="Reddit Sans" w:hAnsi="Reddit Sans"/>
                <w:sz w:val="20"/>
                <w:szCs w:val="20"/>
                <w:lang w:val="es-ES"/>
              </w:rPr>
            </w:pPr>
          </w:p>
        </w:tc>
      </w:tr>
    </w:tbl>
    <w:p w14:paraId="22D99D64" w14:textId="77777777" w:rsidR="000F7AB9" w:rsidRPr="00815E4F" w:rsidRDefault="000F7AB9">
      <w:pPr>
        <w:rPr>
          <w:rFonts w:ascii="Reddit Sans" w:hAnsi="Reddit Sans"/>
          <w:sz w:val="20"/>
          <w:szCs w:val="20"/>
          <w:lang w:val="es-ES"/>
        </w:rPr>
      </w:pPr>
    </w:p>
    <w:p w14:paraId="38B6D246" w14:textId="77777777" w:rsidR="003D07D7" w:rsidRDefault="003D07D7">
      <w:pPr>
        <w:pStyle w:val="Ttulo2"/>
        <w:rPr>
          <w:rFonts w:ascii="Reddit Sans" w:hAnsi="Reddit Sans"/>
          <w:color w:val="000000" w:themeColor="text1"/>
          <w:sz w:val="20"/>
          <w:szCs w:val="20"/>
          <w:lang w:val="es-ES"/>
        </w:rPr>
      </w:pPr>
    </w:p>
    <w:p w14:paraId="545B88A2" w14:textId="77777777" w:rsidR="003D07D7" w:rsidRPr="003D07D7" w:rsidRDefault="003D07D7" w:rsidP="003D07D7">
      <w:pPr>
        <w:rPr>
          <w:lang w:val="es-ES"/>
        </w:rPr>
      </w:pPr>
    </w:p>
    <w:p w14:paraId="269772C0" w14:textId="37B2D7AC" w:rsidR="000871F0" w:rsidRPr="00E36425" w:rsidRDefault="00A946D3">
      <w:pPr>
        <w:pStyle w:val="Ttulo2"/>
        <w:rPr>
          <w:rFonts w:ascii="Reddit Sans" w:hAnsi="Reddit Sans"/>
          <w:color w:val="000000" w:themeColor="text1"/>
          <w:sz w:val="20"/>
          <w:szCs w:val="20"/>
          <w:lang w:val="pt-PT"/>
        </w:rPr>
      </w:pPr>
      <w:r w:rsidRPr="00E36425">
        <w:rPr>
          <w:rFonts w:ascii="Reddit Sans" w:hAnsi="Reddit Sans"/>
          <w:color w:val="000000" w:themeColor="text1"/>
          <w:sz w:val="20"/>
          <w:szCs w:val="20"/>
          <w:lang w:val="pt-PT"/>
        </w:rPr>
        <w:t>10. Anexos</w:t>
      </w:r>
    </w:p>
    <w:p w14:paraId="1B19EE8B" w14:textId="77777777" w:rsidR="000871F0" w:rsidRPr="00E36425" w:rsidRDefault="00A946D3">
      <w:pPr>
        <w:rPr>
          <w:rFonts w:ascii="Reddit Sans" w:hAnsi="Reddit Sans"/>
          <w:sz w:val="20"/>
          <w:szCs w:val="20"/>
          <w:lang w:val="pt-PT"/>
        </w:rPr>
      </w:pPr>
      <w:r w:rsidRPr="00E36425">
        <w:rPr>
          <w:rFonts w:ascii="Segoe UI Symbol" w:hAnsi="Segoe UI Symbol" w:cs="Segoe UI Symbol"/>
          <w:sz w:val="20"/>
          <w:szCs w:val="20"/>
          <w:lang w:val="pt-PT"/>
        </w:rPr>
        <w:t>☐</w:t>
      </w:r>
      <w:r w:rsidRPr="00E36425">
        <w:rPr>
          <w:rFonts w:ascii="Reddit Sans" w:hAnsi="Reddit Sans"/>
          <w:sz w:val="20"/>
          <w:szCs w:val="20"/>
          <w:lang w:val="pt-PT"/>
        </w:rPr>
        <w:t xml:space="preserve"> Fotografías</w:t>
      </w:r>
    </w:p>
    <w:p w14:paraId="4CE10637" w14:textId="77777777" w:rsidR="000871F0" w:rsidRPr="00E36425" w:rsidRDefault="00A946D3">
      <w:pPr>
        <w:rPr>
          <w:rFonts w:ascii="Reddit Sans" w:hAnsi="Reddit Sans"/>
          <w:sz w:val="20"/>
          <w:szCs w:val="20"/>
          <w:lang w:val="pt-PT"/>
        </w:rPr>
      </w:pPr>
      <w:r w:rsidRPr="00E36425">
        <w:rPr>
          <w:rFonts w:ascii="Segoe UI Symbol" w:hAnsi="Segoe UI Symbol" w:cs="Segoe UI Symbol"/>
          <w:sz w:val="20"/>
          <w:szCs w:val="20"/>
          <w:lang w:val="pt-PT"/>
        </w:rPr>
        <w:t>☐</w:t>
      </w:r>
      <w:r w:rsidRPr="00E36425">
        <w:rPr>
          <w:rFonts w:ascii="Reddit Sans" w:hAnsi="Reddit Sans"/>
          <w:sz w:val="20"/>
          <w:szCs w:val="20"/>
          <w:lang w:val="pt-PT"/>
        </w:rPr>
        <w:t xml:space="preserve"> Copias de facturas o boletas</w:t>
      </w:r>
    </w:p>
    <w:p w14:paraId="2570C690" w14:textId="77777777" w:rsidR="003D512A" w:rsidRPr="00815E4F" w:rsidRDefault="00A946D3">
      <w:pPr>
        <w:rPr>
          <w:rFonts w:ascii="Reddit Sans" w:hAnsi="Reddit Sans"/>
          <w:sz w:val="20"/>
          <w:szCs w:val="20"/>
          <w:lang w:val="es-ES"/>
        </w:rPr>
      </w:pPr>
      <w:r w:rsidRPr="00815E4F">
        <w:rPr>
          <w:rFonts w:ascii="Segoe UI Symbol" w:hAnsi="Segoe UI Symbol" w:cs="Segoe UI Symbol"/>
          <w:sz w:val="20"/>
          <w:szCs w:val="20"/>
          <w:lang w:val="es-ES"/>
        </w:rPr>
        <w:t>☐</w:t>
      </w:r>
      <w:r w:rsidRPr="00815E4F">
        <w:rPr>
          <w:rFonts w:ascii="Reddit Sans" w:hAnsi="Reddit Sans"/>
          <w:sz w:val="20"/>
          <w:szCs w:val="20"/>
          <w:lang w:val="es-ES"/>
        </w:rPr>
        <w:t xml:space="preserve"> Otros (especificar): __________________</w:t>
      </w:r>
    </w:p>
    <w:p w14:paraId="08022FD9" w14:textId="07A02324" w:rsidR="000871F0" w:rsidRPr="00815E4F" w:rsidRDefault="00A946D3">
      <w:pPr>
        <w:rPr>
          <w:rFonts w:ascii="Reddit Sans" w:hAnsi="Reddit Sans"/>
          <w:sz w:val="20"/>
          <w:szCs w:val="20"/>
          <w:lang w:val="es-ES"/>
        </w:rPr>
      </w:pPr>
      <w:r w:rsidRPr="00815E4F">
        <w:rPr>
          <w:rFonts w:ascii="Reddit Sans" w:hAnsi="Reddit Sans"/>
          <w:sz w:val="20"/>
          <w:szCs w:val="20"/>
          <w:lang w:val="es-ES"/>
        </w:rPr>
        <w:br/>
        <w:t xml:space="preserve">Firma del </w:t>
      </w:r>
      <w:proofErr w:type="gramStart"/>
      <w:r w:rsidRPr="00815E4F">
        <w:rPr>
          <w:rFonts w:ascii="Reddit Sans" w:hAnsi="Reddit Sans"/>
          <w:sz w:val="20"/>
          <w:szCs w:val="20"/>
          <w:lang w:val="es-ES"/>
        </w:rPr>
        <w:t>Responsable</w:t>
      </w:r>
      <w:proofErr w:type="gramEnd"/>
      <w:r w:rsidRPr="00815E4F">
        <w:rPr>
          <w:rFonts w:ascii="Reddit Sans" w:hAnsi="Reddit Sans"/>
          <w:sz w:val="20"/>
          <w:szCs w:val="20"/>
          <w:lang w:val="es-ES"/>
        </w:rPr>
        <w:t xml:space="preserve"> del Proyecto</w:t>
      </w:r>
    </w:p>
    <w:p w14:paraId="56F24071" w14:textId="77777777" w:rsidR="000871F0" w:rsidRPr="00815E4F" w:rsidRDefault="00A946D3">
      <w:pPr>
        <w:rPr>
          <w:rFonts w:ascii="Reddit Sans" w:hAnsi="Reddit Sans"/>
          <w:sz w:val="20"/>
          <w:szCs w:val="20"/>
          <w:lang w:val="es-ES"/>
        </w:rPr>
      </w:pPr>
      <w:r w:rsidRPr="00815E4F">
        <w:rPr>
          <w:rFonts w:ascii="Reddit Sans" w:hAnsi="Reddit Sans"/>
          <w:sz w:val="20"/>
          <w:szCs w:val="20"/>
          <w:lang w:val="es-ES"/>
        </w:rPr>
        <w:t>Nombre: ____________________________</w:t>
      </w:r>
    </w:p>
    <w:p w14:paraId="269F1A20" w14:textId="6221CD6E" w:rsidR="000871F0" w:rsidRPr="00815E4F" w:rsidRDefault="00A946D3">
      <w:pPr>
        <w:rPr>
          <w:rFonts w:ascii="Reddit Sans" w:hAnsi="Reddit Sans"/>
          <w:sz w:val="20"/>
          <w:szCs w:val="20"/>
          <w:lang w:val="es-ES"/>
        </w:rPr>
      </w:pPr>
      <w:proofErr w:type="gramStart"/>
      <w:r w:rsidRPr="00815E4F">
        <w:rPr>
          <w:rFonts w:ascii="Reddit Sans" w:hAnsi="Reddit Sans"/>
          <w:sz w:val="20"/>
          <w:szCs w:val="20"/>
          <w:lang w:val="es-ES"/>
        </w:rPr>
        <w:t>RUT :</w:t>
      </w:r>
      <w:proofErr w:type="gramEnd"/>
      <w:r w:rsidRPr="00815E4F">
        <w:rPr>
          <w:rFonts w:ascii="Reddit Sans" w:hAnsi="Reddit Sans"/>
          <w:sz w:val="20"/>
          <w:szCs w:val="20"/>
          <w:lang w:val="es-ES"/>
        </w:rPr>
        <w:t xml:space="preserve"> </w:t>
      </w:r>
      <w:r w:rsidR="007B5C73" w:rsidRPr="00815E4F">
        <w:rPr>
          <w:rFonts w:ascii="Reddit Sans" w:hAnsi="Reddit Sans"/>
          <w:sz w:val="20"/>
          <w:szCs w:val="20"/>
          <w:lang w:val="es-ES"/>
        </w:rPr>
        <w:t xml:space="preserve">       </w:t>
      </w:r>
      <w:r w:rsidRPr="00815E4F">
        <w:rPr>
          <w:rFonts w:ascii="Reddit Sans" w:hAnsi="Reddit Sans"/>
          <w:sz w:val="20"/>
          <w:szCs w:val="20"/>
          <w:lang w:val="es-ES"/>
        </w:rPr>
        <w:t>__________________________</w:t>
      </w:r>
    </w:p>
    <w:p w14:paraId="40BA06C1" w14:textId="77777777" w:rsidR="000871F0" w:rsidRPr="00815E4F" w:rsidRDefault="00A946D3">
      <w:pPr>
        <w:rPr>
          <w:rFonts w:ascii="Reddit Sans" w:hAnsi="Reddit Sans"/>
          <w:sz w:val="20"/>
          <w:szCs w:val="20"/>
          <w:lang w:val="es-ES"/>
        </w:rPr>
      </w:pPr>
      <w:r w:rsidRPr="00815E4F">
        <w:rPr>
          <w:rFonts w:ascii="Reddit Sans" w:hAnsi="Reddit Sans"/>
          <w:sz w:val="20"/>
          <w:szCs w:val="20"/>
          <w:lang w:val="es-ES"/>
        </w:rPr>
        <w:t>Firma: _____________________________</w:t>
      </w:r>
    </w:p>
    <w:p w14:paraId="3BA1FEBE" w14:textId="77777777" w:rsidR="000871F0" w:rsidRPr="00815E4F" w:rsidRDefault="00A946D3">
      <w:pPr>
        <w:rPr>
          <w:rFonts w:ascii="Reddit Sans" w:hAnsi="Reddit Sans"/>
          <w:sz w:val="20"/>
          <w:szCs w:val="20"/>
          <w:lang w:val="es-ES"/>
        </w:rPr>
      </w:pPr>
      <w:r w:rsidRPr="00815E4F">
        <w:rPr>
          <w:rFonts w:ascii="Reddit Sans" w:hAnsi="Reddit Sans"/>
          <w:sz w:val="20"/>
          <w:szCs w:val="20"/>
          <w:lang w:val="es-ES"/>
        </w:rPr>
        <w:t>Fecha: _____________________________</w:t>
      </w:r>
    </w:p>
    <w:sectPr w:rsidR="000871F0" w:rsidRPr="00815E4F" w:rsidSect="00F41489">
      <w:headerReference w:type="default" r:id="rId8"/>
      <w:pgSz w:w="12240" w:h="20160" w:code="5"/>
      <w:pgMar w:top="599" w:right="1800" w:bottom="284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1949C6" w14:textId="77777777" w:rsidR="00F7390A" w:rsidRDefault="00F7390A" w:rsidP="003D07D7">
      <w:pPr>
        <w:spacing w:after="0" w:line="240" w:lineRule="auto"/>
      </w:pPr>
      <w:r>
        <w:separator/>
      </w:r>
    </w:p>
  </w:endnote>
  <w:endnote w:type="continuationSeparator" w:id="0">
    <w:p w14:paraId="5098480A" w14:textId="77777777" w:rsidR="00F7390A" w:rsidRDefault="00F7390A" w:rsidP="003D07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60409020205020404"/>
    <w:charset w:val="00"/>
    <w:family w:val="modern"/>
    <w:pitch w:val="fixed"/>
    <w:sig w:usb0="00000003" w:usb1="00000000" w:usb2="00000000" w:usb3="00000000" w:csb0="00000001" w:csb1="00000000"/>
  </w:font>
  <w:font w:name="Reddit Sans">
    <w:panose1 w:val="00000000000000000000"/>
    <w:charset w:val="00"/>
    <w:family w:val="auto"/>
    <w:pitch w:val="variable"/>
    <w:sig w:usb0="A00000FF" w:usb1="520060FB" w:usb2="00000000" w:usb3="00000000" w:csb0="00000193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AB3F31" w14:textId="77777777" w:rsidR="00F7390A" w:rsidRDefault="00F7390A" w:rsidP="003D07D7">
      <w:pPr>
        <w:spacing w:after="0" w:line="240" w:lineRule="auto"/>
      </w:pPr>
      <w:r>
        <w:separator/>
      </w:r>
    </w:p>
  </w:footnote>
  <w:footnote w:type="continuationSeparator" w:id="0">
    <w:p w14:paraId="11FC75BB" w14:textId="77777777" w:rsidR="00F7390A" w:rsidRDefault="00F7390A" w:rsidP="003D07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E6BA9D" w14:textId="7AF0CABC" w:rsidR="003D07D7" w:rsidRPr="00C44FA8" w:rsidRDefault="003D07D7" w:rsidP="003D07D7">
    <w:pPr>
      <w:jc w:val="center"/>
      <w:rPr>
        <w:rFonts w:ascii="Reddit Sans" w:hAnsi="Reddit Sans"/>
        <w:sz w:val="20"/>
        <w:szCs w:val="20"/>
        <w:lang w:val="es-CL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7F91D99F" wp14:editId="195698A2">
          <wp:simplePos x="0" y="0"/>
          <wp:positionH relativeFrom="column">
            <wp:posOffset>-1005205</wp:posOffset>
          </wp:positionH>
          <wp:positionV relativeFrom="paragraph">
            <wp:posOffset>-286547</wp:posOffset>
          </wp:positionV>
          <wp:extent cx="1002665" cy="524510"/>
          <wp:effectExtent l="0" t="0" r="0" b="0"/>
          <wp:wrapThrough wrapText="bothSides">
            <wp:wrapPolygon edited="0">
              <wp:start x="13680" y="1569"/>
              <wp:lineTo x="4104" y="4707"/>
              <wp:lineTo x="821" y="7322"/>
              <wp:lineTo x="1094" y="18828"/>
              <wp:lineTo x="19972" y="18828"/>
              <wp:lineTo x="20246" y="17782"/>
              <wp:lineTo x="20246" y="9937"/>
              <wp:lineTo x="19151" y="5230"/>
              <wp:lineTo x="18057" y="1569"/>
              <wp:lineTo x="13680" y="1569"/>
            </wp:wrapPolygon>
          </wp:wrapThrough>
          <wp:docPr id="4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2665" cy="524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44FA8">
      <w:rPr>
        <w:rFonts w:ascii="Reddit Sans" w:hAnsi="Reddit Sans"/>
        <w:b/>
        <w:bCs/>
        <w:sz w:val="20"/>
        <w:szCs w:val="20"/>
        <w:lang w:val="es-CL"/>
      </w:rPr>
      <w:t>ANEXO II</w:t>
    </w:r>
    <w:r>
      <w:rPr>
        <w:rFonts w:ascii="Reddit Sans" w:hAnsi="Reddit Sans"/>
        <w:b/>
        <w:bCs/>
        <w:sz w:val="20"/>
        <w:szCs w:val="20"/>
        <w:lang w:val="es-CL"/>
      </w:rPr>
      <w:t>I</w:t>
    </w:r>
    <w:r w:rsidRPr="00C44FA8">
      <w:rPr>
        <w:rFonts w:ascii="Reddit Sans" w:hAnsi="Reddit Sans"/>
        <w:b/>
        <w:bCs/>
        <w:sz w:val="20"/>
        <w:szCs w:val="20"/>
        <w:lang w:val="es-CL"/>
      </w:rPr>
      <w:t xml:space="preserve"> – </w:t>
    </w:r>
    <w:r>
      <w:rPr>
        <w:rFonts w:ascii="Reddit Sans" w:hAnsi="Reddit Sans"/>
        <w:b/>
        <w:bCs/>
        <w:sz w:val="20"/>
        <w:szCs w:val="20"/>
        <w:lang w:val="es-CL"/>
      </w:rPr>
      <w:t>Plantilla de Informe Parcial y Final</w:t>
    </w:r>
    <w:r w:rsidRPr="00C44FA8">
      <w:rPr>
        <w:rFonts w:ascii="Reddit Sans" w:hAnsi="Reddit Sans"/>
        <w:sz w:val="20"/>
        <w:szCs w:val="20"/>
        <w:lang w:val="es-CL"/>
      </w:rPr>
      <w:br/>
    </w:r>
    <w:r w:rsidRPr="00C44FA8">
      <w:rPr>
        <w:rFonts w:ascii="Reddit Sans" w:hAnsi="Reddit Sans"/>
        <w:i/>
        <w:iCs/>
        <w:sz w:val="20"/>
        <w:szCs w:val="20"/>
        <w:lang w:val="es-CL"/>
      </w:rPr>
      <w:t>Fondo Solidario Comunal “Tu Pesca Crece” – Puerto Williams 2025</w:t>
    </w:r>
  </w:p>
  <w:p w14:paraId="09CCA1DC" w14:textId="77777777" w:rsidR="003D07D7" w:rsidRPr="00E36425" w:rsidRDefault="003D07D7">
    <w:pPr>
      <w:pStyle w:val="Encabezado"/>
      <w:rPr>
        <w:lang w:val="es-C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aconnmeros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aconnmeros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aconvietas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aconvietas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aconnme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920678147">
    <w:abstractNumId w:val="8"/>
  </w:num>
  <w:num w:numId="2" w16cid:durableId="796067445">
    <w:abstractNumId w:val="6"/>
  </w:num>
  <w:num w:numId="3" w16cid:durableId="450707622">
    <w:abstractNumId w:val="5"/>
  </w:num>
  <w:num w:numId="4" w16cid:durableId="458378308">
    <w:abstractNumId w:val="4"/>
  </w:num>
  <w:num w:numId="5" w16cid:durableId="1654606888">
    <w:abstractNumId w:val="7"/>
  </w:num>
  <w:num w:numId="6" w16cid:durableId="350303006">
    <w:abstractNumId w:val="3"/>
  </w:num>
  <w:num w:numId="7" w16cid:durableId="76635797">
    <w:abstractNumId w:val="2"/>
  </w:num>
  <w:num w:numId="8" w16cid:durableId="1641031753">
    <w:abstractNumId w:val="1"/>
  </w:num>
  <w:num w:numId="9" w16cid:durableId="17022396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730"/>
    <w:rsid w:val="0001643A"/>
    <w:rsid w:val="00034616"/>
    <w:rsid w:val="000467E2"/>
    <w:rsid w:val="0006063C"/>
    <w:rsid w:val="00085C9F"/>
    <w:rsid w:val="000871F0"/>
    <w:rsid w:val="000F7AB9"/>
    <w:rsid w:val="0015074B"/>
    <w:rsid w:val="0029639D"/>
    <w:rsid w:val="002F508E"/>
    <w:rsid w:val="00316746"/>
    <w:rsid w:val="00326F90"/>
    <w:rsid w:val="003D07D7"/>
    <w:rsid w:val="003D512A"/>
    <w:rsid w:val="0040038D"/>
    <w:rsid w:val="00686244"/>
    <w:rsid w:val="007253D8"/>
    <w:rsid w:val="007B5C73"/>
    <w:rsid w:val="00815E4F"/>
    <w:rsid w:val="00A946D3"/>
    <w:rsid w:val="00AA1D8D"/>
    <w:rsid w:val="00AB0D81"/>
    <w:rsid w:val="00B3685B"/>
    <w:rsid w:val="00B47730"/>
    <w:rsid w:val="00C657F9"/>
    <w:rsid w:val="00CB0664"/>
    <w:rsid w:val="00E36425"/>
    <w:rsid w:val="00F41489"/>
    <w:rsid w:val="00F7390A"/>
    <w:rsid w:val="00F97775"/>
    <w:rsid w:val="00FC693F"/>
    <w:rsid w:val="00FE47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BACCA0A"/>
  <w14:defaultImageDpi w14:val="300"/>
  <w15:docId w15:val="{02D0EA7C-FB9A-4A7C-B3E9-64E88AAD4A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36425"/>
  </w:style>
  <w:style w:type="paragraph" w:styleId="Ttulo1">
    <w:name w:val="heading 1"/>
    <w:basedOn w:val="Normal"/>
    <w:next w:val="Normal"/>
    <w:link w:val="Ttulo1C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618BF"/>
  </w:style>
  <w:style w:type="paragraph" w:styleId="Piedepgina">
    <w:name w:val="footer"/>
    <w:basedOn w:val="Normal"/>
    <w:link w:val="PiedepginaC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618BF"/>
  </w:style>
  <w:style w:type="paragraph" w:styleId="Sinespaciado">
    <w:name w:val="No Spacing"/>
    <w:uiPriority w:val="1"/>
    <w:qFormat/>
    <w:rsid w:val="00FC693F"/>
    <w:pPr>
      <w:spacing w:after="0" w:line="240" w:lineRule="auto"/>
    </w:pPr>
  </w:style>
  <w:style w:type="character" w:customStyle="1" w:styleId="Ttulo1Car">
    <w:name w:val="Título 1 Car"/>
    <w:basedOn w:val="Fuentedeprrafopredeter"/>
    <w:link w:val="Ttulo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tulo2Car">
    <w:name w:val="Título 2 Car"/>
    <w:basedOn w:val="Fuentedeprrafopredeter"/>
    <w:link w:val="Ttulo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tulo3Car">
    <w:name w:val="Título 3 Car"/>
    <w:basedOn w:val="Fuentedeprrafopredeter"/>
    <w:link w:val="Ttulo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">
    <w:name w:val="Title"/>
    <w:basedOn w:val="Normal"/>
    <w:next w:val="Normal"/>
    <w:link w:val="TtuloC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Car">
    <w:name w:val="Título Car"/>
    <w:basedOn w:val="Fuentedeprrafopredeter"/>
    <w:link w:val="Ttulo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tulo">
    <w:name w:val="Subtitle"/>
    <w:basedOn w:val="Normal"/>
    <w:next w:val="Normal"/>
    <w:link w:val="SubttuloC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tuloCar">
    <w:name w:val="Subtítulo Car"/>
    <w:basedOn w:val="Fuentedeprrafopredeter"/>
    <w:link w:val="Subttulo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Prrafodelista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Textoindependiente">
    <w:name w:val="Body Text"/>
    <w:basedOn w:val="Normal"/>
    <w:link w:val="TextoindependienteCar"/>
    <w:uiPriority w:val="99"/>
    <w:unhideWhenUsed/>
    <w:rsid w:val="00AA1D8D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rsid w:val="00AA1D8D"/>
  </w:style>
  <w:style w:type="paragraph" w:styleId="Textoindependiente2">
    <w:name w:val="Body Text 2"/>
    <w:basedOn w:val="Normal"/>
    <w:link w:val="Textoindependiente2Car"/>
    <w:uiPriority w:val="99"/>
    <w:unhideWhenUsed/>
    <w:rsid w:val="00AA1D8D"/>
    <w:pPr>
      <w:spacing w:after="120" w:line="480" w:lineRule="auto"/>
    </w:p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AA1D8D"/>
  </w:style>
  <w:style w:type="paragraph" w:styleId="Textoindependiente3">
    <w:name w:val="Body Text 3"/>
    <w:basedOn w:val="Normal"/>
    <w:link w:val="Textoindependiente3C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rsid w:val="00AA1D8D"/>
    <w:rPr>
      <w:sz w:val="16"/>
      <w:szCs w:val="16"/>
    </w:rPr>
  </w:style>
  <w:style w:type="paragraph" w:styleId="Lista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a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a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aconvietas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aconvietas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aconvietas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aconnmeros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aconnmeros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aconnmeros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Continuarlista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Continuarlista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Continuarlista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Textomacro">
    <w:name w:val="macro"/>
    <w:link w:val="TextomacroC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TextomacroCar">
    <w:name w:val="Texto macro Car"/>
    <w:basedOn w:val="Fuentedeprrafopredeter"/>
    <w:link w:val="Textomacro"/>
    <w:uiPriority w:val="99"/>
    <w:rsid w:val="0029639D"/>
    <w:rPr>
      <w:rFonts w:ascii="Courier" w:hAnsi="Courier"/>
      <w:sz w:val="20"/>
      <w:szCs w:val="20"/>
    </w:rPr>
  </w:style>
  <w:style w:type="paragraph" w:styleId="Cita">
    <w:name w:val="Quote"/>
    <w:basedOn w:val="Normal"/>
    <w:next w:val="Normal"/>
    <w:link w:val="CitaCar"/>
    <w:uiPriority w:val="29"/>
    <w:qFormat/>
    <w:rsid w:val="00FC693F"/>
    <w:rPr>
      <w:i/>
      <w:iCs/>
      <w:color w:val="000000" w:themeColor="text1"/>
    </w:rPr>
  </w:style>
  <w:style w:type="character" w:customStyle="1" w:styleId="CitaCar">
    <w:name w:val="Cita Car"/>
    <w:basedOn w:val="Fuentedeprrafopredeter"/>
    <w:link w:val="Cita"/>
    <w:uiPriority w:val="29"/>
    <w:rsid w:val="00FC693F"/>
    <w:rPr>
      <w:i/>
      <w:iCs/>
      <w:color w:val="000000" w:themeColor="text1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Descripci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Textoennegrita">
    <w:name w:val="Strong"/>
    <w:basedOn w:val="Fuentedeprrafopredeter"/>
    <w:uiPriority w:val="22"/>
    <w:qFormat/>
    <w:rsid w:val="00FC693F"/>
    <w:rPr>
      <w:b/>
      <w:bCs/>
    </w:rPr>
  </w:style>
  <w:style w:type="character" w:styleId="nfasis">
    <w:name w:val="Emphasis"/>
    <w:basedOn w:val="Fuentedeprrafopredeter"/>
    <w:uiPriority w:val="20"/>
    <w:qFormat/>
    <w:rsid w:val="00FC693F"/>
    <w:rPr>
      <w:i/>
      <w:iCs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FC693F"/>
    <w:rPr>
      <w:b/>
      <w:bCs/>
      <w:i/>
      <w:iCs/>
      <w:color w:val="4F81BD" w:themeColor="accent1"/>
    </w:rPr>
  </w:style>
  <w:style w:type="character" w:styleId="nfasissutil">
    <w:name w:val="Subtle Emphasis"/>
    <w:basedOn w:val="Fuentedeprrafopredeter"/>
    <w:uiPriority w:val="19"/>
    <w:qFormat/>
    <w:rsid w:val="00FC693F"/>
    <w:rPr>
      <w:i/>
      <w:iCs/>
      <w:color w:val="808080" w:themeColor="text1" w:themeTint="7F"/>
    </w:rPr>
  </w:style>
  <w:style w:type="character" w:styleId="nfasisintenso">
    <w:name w:val="Intense Emphasis"/>
    <w:basedOn w:val="Fuentedeprrafopredeter"/>
    <w:uiPriority w:val="21"/>
    <w:qFormat/>
    <w:rsid w:val="00FC693F"/>
    <w:rPr>
      <w:b/>
      <w:bCs/>
      <w:i/>
      <w:iCs/>
      <w:color w:val="4F81BD" w:themeColor="accent1"/>
    </w:rPr>
  </w:style>
  <w:style w:type="character" w:styleId="Referenciasutil">
    <w:name w:val="Subtle Reference"/>
    <w:basedOn w:val="Fuentedeprrafopredeter"/>
    <w:uiPriority w:val="31"/>
    <w:qFormat/>
    <w:rsid w:val="00FC693F"/>
    <w:rPr>
      <w:smallCaps/>
      <w:color w:val="C0504D" w:themeColor="accent2"/>
      <w:u w:val="single"/>
    </w:rPr>
  </w:style>
  <w:style w:type="character" w:styleId="Referenciaintensa">
    <w:name w:val="Intense Reference"/>
    <w:basedOn w:val="Fuentedeprrafopredeter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Ttulodellibro">
    <w:name w:val="Book Title"/>
    <w:basedOn w:val="Fuentedeprrafopredeter"/>
    <w:uiPriority w:val="33"/>
    <w:qFormat/>
    <w:rsid w:val="00FC693F"/>
    <w:rPr>
      <w:b/>
      <w:bCs/>
      <w:smallCaps/>
      <w:spacing w:val="5"/>
    </w:rPr>
  </w:style>
  <w:style w:type="paragraph" w:styleId="TtuloTDC">
    <w:name w:val="TOC Heading"/>
    <w:basedOn w:val="Ttulo1"/>
    <w:next w:val="Normal"/>
    <w:uiPriority w:val="39"/>
    <w:semiHidden/>
    <w:unhideWhenUsed/>
    <w:qFormat/>
    <w:rsid w:val="00FC693F"/>
    <w:pPr>
      <w:outlineLvl w:val="9"/>
    </w:pPr>
  </w:style>
  <w:style w:type="table" w:styleId="Tablaconcuadrcula">
    <w:name w:val="Table Grid"/>
    <w:basedOn w:val="Tabla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ombreadoclaro">
    <w:name w:val="Light Shading"/>
    <w:basedOn w:val="Tabla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Sombreadoclaro-nfasis1">
    <w:name w:val="Light Shading Accent 1"/>
    <w:basedOn w:val="Tabla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Sombreadoclaro-nfasis2">
    <w:name w:val="Light Shading Accent 2"/>
    <w:basedOn w:val="Tabla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Sombreadoclaro-nfasis3">
    <w:name w:val="Light Shading Accent 3"/>
    <w:basedOn w:val="Tabla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Sombreadoclaro-nfasis4">
    <w:name w:val="Light Shading Accent 4"/>
    <w:basedOn w:val="Tabla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Sombreadoclaro-nfasis5">
    <w:name w:val="Light Shading Accent 5"/>
    <w:basedOn w:val="Tabla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Sombreadoclaro-nfasis6">
    <w:name w:val="Light Shading Accent 6"/>
    <w:basedOn w:val="Tabla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staclara">
    <w:name w:val="Light List"/>
    <w:basedOn w:val="Tabla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staclara-nfasis1">
    <w:name w:val="Light List Accent 1"/>
    <w:basedOn w:val="Tabla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staclara-nfasis2">
    <w:name w:val="Light List Accent 2"/>
    <w:basedOn w:val="Tabla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staclara-nfasis3">
    <w:name w:val="Light List Accent 3"/>
    <w:basedOn w:val="Tabla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staclara-nfasis4">
    <w:name w:val="Light List Accent 4"/>
    <w:basedOn w:val="Tabla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staclara-nfasis5">
    <w:name w:val="Light List Accent 5"/>
    <w:basedOn w:val="Tabla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staclara-nfasis6">
    <w:name w:val="Light List Accent 6"/>
    <w:basedOn w:val="Tabla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Cuadrculaclara">
    <w:name w:val="Light Grid"/>
    <w:basedOn w:val="Tabla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Cuadrculaclara-nfasis1">
    <w:name w:val="Light Grid Accent 1"/>
    <w:basedOn w:val="Tabla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Cuadrculaclara-nfasis2">
    <w:name w:val="Light Grid Accent 2"/>
    <w:basedOn w:val="Tabla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Cuadrculaclara-nfasis3">
    <w:name w:val="Light Grid Accent 3"/>
    <w:basedOn w:val="Tabla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Cuadrculaclara-nfasis4">
    <w:name w:val="Light Grid Accent 4"/>
    <w:basedOn w:val="Tabla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Cuadrculaclara-nfasis5">
    <w:name w:val="Light Grid Accent 5"/>
    <w:basedOn w:val="Tabla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Cuadrculaclara-nfasis6">
    <w:name w:val="Light Grid Accent 6"/>
    <w:basedOn w:val="Tabla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Sombreadomedio1">
    <w:name w:val="Medium Shading 1"/>
    <w:basedOn w:val="Tabla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1">
    <w:name w:val="Medium Shading 1 Accent 1"/>
    <w:basedOn w:val="Tabla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2">
    <w:name w:val="Medium Shading 1 Accent 2"/>
    <w:basedOn w:val="Tabla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3">
    <w:name w:val="Medium Shading 1 Accent 3"/>
    <w:basedOn w:val="Tabla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4">
    <w:name w:val="Medium Shading 1 Accent 4"/>
    <w:basedOn w:val="Tabla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5">
    <w:name w:val="Medium Shading 1 Accent 5"/>
    <w:basedOn w:val="Tabla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6">
    <w:name w:val="Medium Shading 1 Accent 6"/>
    <w:basedOn w:val="Tabla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2">
    <w:name w:val="Medium Shading 2"/>
    <w:basedOn w:val="Tabla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1">
    <w:name w:val="Medium Shading 2 Accent 1"/>
    <w:basedOn w:val="Tabla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2">
    <w:name w:val="Medium Shading 2 Accent 2"/>
    <w:basedOn w:val="Tabla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3">
    <w:name w:val="Medium Shading 2 Accent 3"/>
    <w:basedOn w:val="Tabla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4">
    <w:name w:val="Medium Shading 2 Accent 4"/>
    <w:basedOn w:val="Tabla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5">
    <w:name w:val="Medium Shading 2 Accent 5"/>
    <w:basedOn w:val="Tabla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6">
    <w:name w:val="Medium Shading 2 Accent 6"/>
    <w:basedOn w:val="Tabla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Listamedia1">
    <w:name w:val="Medium List 1"/>
    <w:basedOn w:val="Tab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Listamedia1-nfasis1">
    <w:name w:val="Medium List 1 Accent 1"/>
    <w:basedOn w:val="Tab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Listamedia1-nfasis2">
    <w:name w:val="Medium List 1 Accent 2"/>
    <w:basedOn w:val="Tab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Listamedia1-nfasis3">
    <w:name w:val="Medium List 1 Accent 3"/>
    <w:basedOn w:val="Tab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Listamedia1-nfasis4">
    <w:name w:val="Medium List 1 Accent 4"/>
    <w:basedOn w:val="Tab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Listamedia1-nfasis5">
    <w:name w:val="Medium List 1 Accent 5"/>
    <w:basedOn w:val="Tab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Listamedia1-nfasis6">
    <w:name w:val="Medium List 1 Accent 6"/>
    <w:basedOn w:val="Tab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Listamedia2">
    <w:name w:val="Medium List 2"/>
    <w:basedOn w:val="Tab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1">
    <w:name w:val="Medium List 2 Accent 1"/>
    <w:basedOn w:val="Tab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2">
    <w:name w:val="Medium List 2 Accent 2"/>
    <w:basedOn w:val="Tab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3">
    <w:name w:val="Medium List 2 Accent 3"/>
    <w:basedOn w:val="Tab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4">
    <w:name w:val="Medium List 2 Accent 4"/>
    <w:basedOn w:val="Tab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5">
    <w:name w:val="Medium List 2 Accent 5"/>
    <w:basedOn w:val="Tab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6">
    <w:name w:val="Medium List 2 Accent 6"/>
    <w:basedOn w:val="Tab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Cuadrculamedia1">
    <w:name w:val="Medium Grid 1"/>
    <w:basedOn w:val="Tabla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uadrculamedia1-nfasis1">
    <w:name w:val="Medium Grid 1 Accent 1"/>
    <w:basedOn w:val="Tabla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uadrculamedia1-nfasis2">
    <w:name w:val="Medium Grid 1 Accent 2"/>
    <w:basedOn w:val="Tabla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uadrculamedia1-nfasis3">
    <w:name w:val="Medium Grid 1 Accent 3"/>
    <w:basedOn w:val="Tabla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uadrculamedia1-nfasis4">
    <w:name w:val="Medium Grid 1 Accent 4"/>
    <w:basedOn w:val="Tabla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uadrculamedia1-nfasis5">
    <w:name w:val="Medium Grid 1 Accent 5"/>
    <w:basedOn w:val="Tabla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uadrculamedia1-nfasis6">
    <w:name w:val="Medium Grid 1 Accent 6"/>
    <w:basedOn w:val="Tabla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Cuadrculamedia2">
    <w:name w:val="Medium Grid 2"/>
    <w:basedOn w:val="Tab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1">
    <w:name w:val="Medium Grid 2 Accent 1"/>
    <w:basedOn w:val="Tab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2">
    <w:name w:val="Medium Grid 2 Accent 2"/>
    <w:basedOn w:val="Tab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3">
    <w:name w:val="Medium Grid 2 Accent 3"/>
    <w:basedOn w:val="Tab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4">
    <w:name w:val="Medium Grid 2 Accent 4"/>
    <w:basedOn w:val="Tab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5">
    <w:name w:val="Medium Grid 2 Accent 5"/>
    <w:basedOn w:val="Tab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6">
    <w:name w:val="Medium Grid 2 Accent 6"/>
    <w:basedOn w:val="Tab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3">
    <w:name w:val="Medium Grid 3"/>
    <w:basedOn w:val="Tabla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Cuadrculamedia3-nfasis1">
    <w:name w:val="Medium Grid 3 Accent 1"/>
    <w:basedOn w:val="Tabla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Cuadrculamedia3-nfasis2">
    <w:name w:val="Medium Grid 3 Accent 2"/>
    <w:basedOn w:val="Tabla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Cuadrculamedia3-nfasis3">
    <w:name w:val="Medium Grid 3 Accent 3"/>
    <w:basedOn w:val="Tabla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Cuadrculamedia3-nfasis4">
    <w:name w:val="Medium Grid 3 Accent 4"/>
    <w:basedOn w:val="Tabla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Cuadrculamedia3-nfasis5">
    <w:name w:val="Medium Grid 3 Accent 5"/>
    <w:basedOn w:val="Tabla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Cuadrculamedia3-nfasis6">
    <w:name w:val="Medium Grid 3 Accent 6"/>
    <w:basedOn w:val="Tabla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Listaoscura">
    <w:name w:val="Dark List"/>
    <w:basedOn w:val="Tab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Listaoscura-nfasis1">
    <w:name w:val="Dark List Accent 1"/>
    <w:basedOn w:val="Tab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Listaoscura-nfasis2">
    <w:name w:val="Dark List Accent 2"/>
    <w:basedOn w:val="Tab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Listaoscura-nfasis3">
    <w:name w:val="Dark List Accent 3"/>
    <w:basedOn w:val="Tab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Listaoscura-nfasis4">
    <w:name w:val="Dark List Accent 4"/>
    <w:basedOn w:val="Tab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Listaoscura-nfasis5">
    <w:name w:val="Dark List Accent 5"/>
    <w:basedOn w:val="Tab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Listaoscura-nfasis6">
    <w:name w:val="Dark List Accent 6"/>
    <w:basedOn w:val="Tab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Sombreadovistoso">
    <w:name w:val="Colorful Shading"/>
    <w:basedOn w:val="Tab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1">
    <w:name w:val="Colorful Shading Accent 1"/>
    <w:basedOn w:val="Tab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2">
    <w:name w:val="Colorful Shading Accent 2"/>
    <w:basedOn w:val="Tab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3">
    <w:name w:val="Colorful Shading Accent 3"/>
    <w:basedOn w:val="Tab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Sombreadovistoso-nfasis4">
    <w:name w:val="Colorful Shading Accent 4"/>
    <w:basedOn w:val="Tab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5">
    <w:name w:val="Colorful Shading Accent 5"/>
    <w:basedOn w:val="Tab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6">
    <w:name w:val="Colorful Shading Accent 6"/>
    <w:basedOn w:val="Tab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Listavistosa">
    <w:name w:val="Colorful List"/>
    <w:basedOn w:val="Tab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avistosa-nfasis1">
    <w:name w:val="Colorful List Accent 1"/>
    <w:basedOn w:val="Tab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Listavistosa-nfasis2">
    <w:name w:val="Colorful List Accent 2"/>
    <w:basedOn w:val="Tab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Listavistosa-nfasis3">
    <w:name w:val="Colorful List Accent 3"/>
    <w:basedOn w:val="Tab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Listavistosa-nfasis4">
    <w:name w:val="Colorful List Accent 4"/>
    <w:basedOn w:val="Tab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Listavistosa-nfasis5">
    <w:name w:val="Colorful List Accent 5"/>
    <w:basedOn w:val="Tab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stavistosa-nfasis6">
    <w:name w:val="Colorful List Accent 6"/>
    <w:basedOn w:val="Tab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uadrculavistosa">
    <w:name w:val="Colorful Grid"/>
    <w:basedOn w:val="Tab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uadrculavistosa-nfasis1">
    <w:name w:val="Colorful Grid Accent 1"/>
    <w:basedOn w:val="Tab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uadrculavistosa-nfasis2">
    <w:name w:val="Colorful Grid Accent 2"/>
    <w:basedOn w:val="Tab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uadrculavistosa-nfasis3">
    <w:name w:val="Colorful Grid Accent 3"/>
    <w:basedOn w:val="Tab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uadrculavistosa-nfasis4">
    <w:name w:val="Colorful Grid Accent 4"/>
    <w:basedOn w:val="Tab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uadrculavistosa-nfasis5">
    <w:name w:val="Colorful Grid Accent 5"/>
    <w:basedOn w:val="Tab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uadrculavistosa-nfasis6">
    <w:name w:val="Colorful Grid Accent 6"/>
    <w:basedOn w:val="Tab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Tablanormal3">
    <w:name w:val="Plain Table 3"/>
    <w:basedOn w:val="Tablanormal"/>
    <w:uiPriority w:val="99"/>
    <w:rsid w:val="00FE475E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Tablanormal1">
    <w:name w:val="Plain Table 1"/>
    <w:basedOn w:val="Tablanormal"/>
    <w:uiPriority w:val="99"/>
    <w:rsid w:val="007253D8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277</Words>
  <Characters>1579</Characters>
  <Application>Microsoft Office Word</Application>
  <DocSecurity>0</DocSecurity>
  <Lines>13</Lines>
  <Paragraphs>3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1853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Usuario</cp:lastModifiedBy>
  <cp:revision>2</cp:revision>
  <cp:lastPrinted>2025-07-01T12:34:00Z</cp:lastPrinted>
  <dcterms:created xsi:type="dcterms:W3CDTF">2025-07-03T12:06:00Z</dcterms:created>
  <dcterms:modified xsi:type="dcterms:W3CDTF">2025-07-03T12:06:00Z</dcterms:modified>
  <cp:category/>
</cp:coreProperties>
</file>